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E0E26" w14:textId="7A184B3C" w:rsidR="007166CE" w:rsidRDefault="00D339B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10B34FC" wp14:editId="75612AA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6519AC1" w14:textId="77777777" w:rsidR="007166CE" w:rsidRDefault="007166CE" w:rsidP="007166CE">
      <w:pPr>
        <w:pStyle w:val="berschrift1"/>
      </w:pPr>
      <w:r>
        <w:br w:type="page"/>
      </w:r>
      <w:r>
        <w:lastRenderedPageBreak/>
        <w:t>Vorwort</w:t>
      </w:r>
    </w:p>
    <w:p w14:paraId="53AA948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2103A7C" w14:textId="77777777" w:rsidR="007E1779" w:rsidRDefault="008D7463" w:rsidP="007166CE">
      <w:r>
        <w:t xml:space="preserve">Dieses Jahr hat uns allen eine Menge abverlangt – doch Gott hat uns hindurchgetragen. </w:t>
      </w:r>
    </w:p>
    <w:p w14:paraId="53A0792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4E554375" w14:textId="77777777" w:rsidR="007E1779" w:rsidRDefault="007E1779" w:rsidP="007166CE">
      <w:r>
        <w:t>Vielleicht hat aber auch der eine oder die andere Lust, mitzumachen und neue Bücher zu erstellen – sprecht mich einfach an.</w:t>
      </w:r>
    </w:p>
    <w:p w14:paraId="3809BB5E" w14:textId="77777777" w:rsidR="007166CE" w:rsidRDefault="007166CE" w:rsidP="007166CE">
      <w:r>
        <w:t>Euch allen wünsche ich Gottes reichen Segen und dass Ihr für Euch interessante Texte hier findet. Für Anregungen bin ich immer dankbar.</w:t>
      </w:r>
    </w:p>
    <w:p w14:paraId="6865D326" w14:textId="77777777" w:rsidR="007166CE" w:rsidRDefault="007166CE" w:rsidP="007166CE">
      <w:r>
        <w:t>Gruß &amp; Segen,</w:t>
      </w:r>
    </w:p>
    <w:p w14:paraId="25623604" w14:textId="77777777" w:rsidR="007166CE" w:rsidRDefault="007166CE" w:rsidP="007166CE">
      <w:r>
        <w:t>Andreas</w:t>
      </w:r>
    </w:p>
    <w:p w14:paraId="43BF0FC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E3CABA1" w14:textId="77777777" w:rsidR="00536190" w:rsidRDefault="00536190" w:rsidP="00536190">
      <w:pPr>
        <w:pStyle w:val="berschrift1"/>
        <w:rPr>
          <w:sz w:val="48"/>
        </w:rPr>
      </w:pPr>
      <w:bookmarkStart w:id="0" w:name="_Hlk69382168"/>
      <w:r>
        <w:t xml:space="preserve">Bodenstein, Andreas - </w:t>
      </w:r>
      <w:proofErr w:type="spellStart"/>
      <w:r>
        <w:t>Erklerung</w:t>
      </w:r>
      <w:proofErr w:type="spellEnd"/>
      <w:r>
        <w:t xml:space="preserve"> wie </w:t>
      </w:r>
      <w:proofErr w:type="spellStart"/>
      <w:r>
        <w:t>Carlstat</w:t>
      </w:r>
      <w:proofErr w:type="spellEnd"/>
      <w:r>
        <w:t xml:space="preserve"> sein </w:t>
      </w:r>
      <w:proofErr w:type="spellStart"/>
      <w:r>
        <w:t>lere</w:t>
      </w:r>
      <w:proofErr w:type="spellEnd"/>
      <w:r>
        <w:t xml:space="preserve"> von dem </w:t>
      </w:r>
      <w:proofErr w:type="spellStart"/>
      <w:r>
        <w:t>hochwirdigen</w:t>
      </w:r>
      <w:proofErr w:type="spellEnd"/>
      <w:r>
        <w:t xml:space="preserve"> Sacrament und andere achtet </w:t>
      </w:r>
      <w:proofErr w:type="spellStart"/>
      <w:r>
        <w:t>unnd</w:t>
      </w:r>
      <w:proofErr w:type="spellEnd"/>
      <w:r>
        <w:t xml:space="preserve"> </w:t>
      </w:r>
      <w:proofErr w:type="spellStart"/>
      <w:r>
        <w:t>geacht</w:t>
      </w:r>
      <w:proofErr w:type="spellEnd"/>
      <w:r>
        <w:t xml:space="preserve"> haben </w:t>
      </w:r>
      <w:proofErr w:type="spellStart"/>
      <w:r>
        <w:t>wil</w:t>
      </w:r>
      <w:proofErr w:type="spellEnd"/>
      <w:r>
        <w:t>.</w:t>
      </w:r>
      <w:bookmarkEnd w:id="0"/>
    </w:p>
    <w:p w14:paraId="08911117" w14:textId="77777777" w:rsidR="00536190" w:rsidRDefault="00536190" w:rsidP="00536190">
      <w:pPr>
        <w:pStyle w:val="StandardWeb"/>
      </w:pPr>
      <w:r>
        <w:rPr>
          <w:rStyle w:val="Hervorhebung"/>
          <w:rFonts w:eastAsiaTheme="majorEastAsia"/>
        </w:rPr>
        <w:t>Vorwort von Martin Luther</w:t>
      </w:r>
      <w:r>
        <w:t xml:space="preserve"> </w:t>
      </w:r>
    </w:p>
    <w:p w14:paraId="4049626B" w14:textId="77777777" w:rsidR="00536190" w:rsidRDefault="00536190" w:rsidP="00536190">
      <w:pPr>
        <w:pStyle w:val="StandardWeb"/>
      </w:pPr>
      <w:proofErr w:type="spellStart"/>
      <w:r>
        <w:t>Hermanung</w:t>
      </w:r>
      <w:proofErr w:type="spellEnd"/>
      <w:r>
        <w:t xml:space="preserve"> zum </w:t>
      </w:r>
      <w:proofErr w:type="spellStart"/>
      <w:r>
        <w:t>fryden</w:t>
      </w:r>
      <w:proofErr w:type="spellEnd"/>
      <w:r>
        <w:t xml:space="preserve"> von an </w:t>
      </w:r>
      <w:proofErr w:type="spellStart"/>
      <w:r>
        <w:t>zeygter</w:t>
      </w:r>
      <w:proofErr w:type="spellEnd"/>
      <w:r>
        <w:t xml:space="preserve"> </w:t>
      </w:r>
      <w:proofErr w:type="spellStart"/>
      <w:r>
        <w:t>materi</w:t>
      </w:r>
      <w:proofErr w:type="spellEnd"/>
      <w:r>
        <w:t xml:space="preserve">. </w:t>
      </w:r>
    </w:p>
    <w:p w14:paraId="5A516C26" w14:textId="77777777" w:rsidR="00536190" w:rsidRDefault="00536190" w:rsidP="00536190">
      <w:pPr>
        <w:pStyle w:val="StandardWeb"/>
      </w:pPr>
      <w:r>
        <w:rPr>
          <w:rStyle w:val="Fett"/>
        </w:rPr>
        <w:t>Mart. Luther.</w:t>
      </w:r>
      <w:r>
        <w:rPr>
          <w:b/>
          <w:bCs/>
        </w:rPr>
        <w:br/>
      </w:r>
      <w:r>
        <w:rPr>
          <w:rStyle w:val="Fett"/>
        </w:rPr>
        <w:t xml:space="preserve">Allen lieben Christen </w:t>
      </w:r>
      <w:proofErr w:type="spellStart"/>
      <w:r>
        <w:rPr>
          <w:rStyle w:val="Fett"/>
        </w:rPr>
        <w:t>gnad</w:t>
      </w:r>
      <w:proofErr w:type="spellEnd"/>
      <w:r>
        <w:rPr>
          <w:rStyle w:val="Fett"/>
        </w:rPr>
        <w:t xml:space="preserve"> </w:t>
      </w:r>
      <w:proofErr w:type="spellStart"/>
      <w:r>
        <w:rPr>
          <w:rStyle w:val="Fett"/>
        </w:rPr>
        <w:t>unn</w:t>
      </w:r>
      <w:proofErr w:type="spellEnd"/>
      <w:r>
        <w:rPr>
          <w:rStyle w:val="Fett"/>
        </w:rPr>
        <w:t xml:space="preserve"> </w:t>
      </w:r>
      <w:proofErr w:type="spellStart"/>
      <w:r>
        <w:rPr>
          <w:rStyle w:val="Fett"/>
        </w:rPr>
        <w:t>fride</w:t>
      </w:r>
      <w:proofErr w:type="spellEnd"/>
      <w:r>
        <w:rPr>
          <w:rStyle w:val="Fett"/>
        </w:rPr>
        <w:t xml:space="preserve"> </w:t>
      </w:r>
      <w:proofErr w:type="spellStart"/>
      <w:r>
        <w:rPr>
          <w:rStyle w:val="Fett"/>
        </w:rPr>
        <w:t>yn</w:t>
      </w:r>
      <w:proofErr w:type="spellEnd"/>
      <w:r>
        <w:rPr>
          <w:rStyle w:val="Fett"/>
        </w:rPr>
        <w:t xml:space="preserve"> Christo unserm </w:t>
      </w:r>
      <w:proofErr w:type="spellStart"/>
      <w:r>
        <w:rPr>
          <w:rStyle w:val="Fett"/>
        </w:rPr>
        <w:t>heyland</w:t>
      </w:r>
      <w:proofErr w:type="spellEnd"/>
      <w:r>
        <w:rPr>
          <w:rStyle w:val="Fett"/>
        </w:rPr>
        <w:t>.</w:t>
      </w:r>
      <w:r>
        <w:t xml:space="preserve"> </w:t>
      </w:r>
    </w:p>
    <w:p w14:paraId="00AEE060" w14:textId="77777777" w:rsidR="00536190" w:rsidRDefault="00536190" w:rsidP="00536190">
      <w:pPr>
        <w:pStyle w:val="StandardWeb"/>
      </w:pPr>
      <w:r>
        <w:t xml:space="preserve">Es hat </w:t>
      </w:r>
      <w:proofErr w:type="spellStart"/>
      <w:r>
        <w:t>myr</w:t>
      </w:r>
      <w:proofErr w:type="spellEnd"/>
      <w:r>
        <w:t xml:space="preserve"> Doctor </w:t>
      </w:r>
      <w:proofErr w:type="spellStart"/>
      <w:r>
        <w:t>Carlstat</w:t>
      </w:r>
      <w:proofErr w:type="spellEnd"/>
      <w:r>
        <w:t xml:space="preserve"> aber </w:t>
      </w:r>
      <w:proofErr w:type="spellStart"/>
      <w:r>
        <w:t>eyn</w:t>
      </w:r>
      <w:proofErr w:type="spellEnd"/>
      <w:r>
        <w:t xml:space="preserve"> </w:t>
      </w:r>
      <w:proofErr w:type="spellStart"/>
      <w:r>
        <w:t>buechlin</w:t>
      </w:r>
      <w:proofErr w:type="spellEnd"/>
      <w:r>
        <w:t xml:space="preserve"> zu </w:t>
      </w:r>
      <w:proofErr w:type="spellStart"/>
      <w:r>
        <w:t>gefertiget</w:t>
      </w:r>
      <w:proofErr w:type="spellEnd"/>
      <w:r>
        <w:t xml:space="preserve"> / darin er sich </w:t>
      </w:r>
      <w:proofErr w:type="spellStart"/>
      <w:r>
        <w:t>unn</w:t>
      </w:r>
      <w:proofErr w:type="spellEnd"/>
      <w:r>
        <w:t xml:space="preserve"> seine </w:t>
      </w:r>
      <w:proofErr w:type="spellStart"/>
      <w:r>
        <w:t>schrifft</w:t>
      </w:r>
      <w:proofErr w:type="spellEnd"/>
      <w:r>
        <w:t xml:space="preserve"> </w:t>
      </w:r>
      <w:proofErr w:type="spellStart"/>
      <w:r>
        <w:t>verkleret</w:t>
      </w:r>
      <w:proofErr w:type="spellEnd"/>
      <w:r>
        <w:t xml:space="preserve"> / sonderlich die / so er vom </w:t>
      </w:r>
      <w:proofErr w:type="spellStart"/>
      <w:r>
        <w:t>hochwirdigen</w:t>
      </w:r>
      <w:proofErr w:type="spellEnd"/>
      <w:r>
        <w:t xml:space="preserve"> Sacrament hat lassen </w:t>
      </w:r>
      <w:proofErr w:type="spellStart"/>
      <w:r>
        <w:t>außgehen</w:t>
      </w:r>
      <w:proofErr w:type="spellEnd"/>
      <w:r>
        <w:t xml:space="preserve"> Und bin des </w:t>
      </w:r>
      <w:proofErr w:type="spellStart"/>
      <w:r>
        <w:t>hochlich</w:t>
      </w:r>
      <w:proofErr w:type="spellEnd"/>
      <w:r>
        <w:t xml:space="preserve"> </w:t>
      </w:r>
      <w:proofErr w:type="spellStart"/>
      <w:r>
        <w:t>erfrewet</w:t>
      </w:r>
      <w:proofErr w:type="spellEnd"/>
      <w:r>
        <w:t xml:space="preserve"> / das er frey </w:t>
      </w:r>
      <w:proofErr w:type="spellStart"/>
      <w:r>
        <w:t>offentlich</w:t>
      </w:r>
      <w:proofErr w:type="spellEnd"/>
      <w:r>
        <w:t xml:space="preserve"> bezeuget / er </w:t>
      </w:r>
      <w:proofErr w:type="spellStart"/>
      <w:r>
        <w:t>woelle</w:t>
      </w:r>
      <w:proofErr w:type="spellEnd"/>
      <w:r>
        <w:t xml:space="preserve"> solche seine </w:t>
      </w:r>
      <w:proofErr w:type="spellStart"/>
      <w:r>
        <w:t>lere</w:t>
      </w:r>
      <w:proofErr w:type="spellEnd"/>
      <w:r>
        <w:t xml:space="preserve"> / nicht als </w:t>
      </w:r>
      <w:proofErr w:type="spellStart"/>
      <w:r>
        <w:t>fur</w:t>
      </w:r>
      <w:proofErr w:type="spellEnd"/>
      <w:r>
        <w:t xml:space="preserve"> eine gewisse </w:t>
      </w:r>
      <w:proofErr w:type="spellStart"/>
      <w:r>
        <w:t>unnd</w:t>
      </w:r>
      <w:proofErr w:type="spellEnd"/>
      <w:r>
        <w:t xml:space="preserve"> beschlossene </w:t>
      </w:r>
      <w:proofErr w:type="spellStart"/>
      <w:r>
        <w:t>warheyt</w:t>
      </w:r>
      <w:proofErr w:type="spellEnd"/>
      <w:r>
        <w:t xml:space="preserve"> gehalten haben / wie er auch selbst noch nicht halte noch halten </w:t>
      </w:r>
      <w:proofErr w:type="spellStart"/>
      <w:r>
        <w:t>kan</w:t>
      </w:r>
      <w:proofErr w:type="spellEnd"/>
      <w:r>
        <w:t xml:space="preserve"> / </w:t>
      </w:r>
      <w:proofErr w:type="spellStart"/>
      <w:r>
        <w:t>sonder</w:t>
      </w:r>
      <w:proofErr w:type="spellEnd"/>
      <w:r>
        <w:t xml:space="preserve"> habe seine </w:t>
      </w:r>
      <w:proofErr w:type="spellStart"/>
      <w:r>
        <w:t>meynung</w:t>
      </w:r>
      <w:proofErr w:type="spellEnd"/>
      <w:r>
        <w:t xml:space="preserve"> und </w:t>
      </w:r>
      <w:proofErr w:type="spellStart"/>
      <w:r>
        <w:t>synn</w:t>
      </w:r>
      <w:proofErr w:type="spellEnd"/>
      <w:r>
        <w:t xml:space="preserve"> / frage </w:t>
      </w:r>
      <w:proofErr w:type="spellStart"/>
      <w:r>
        <w:t>weyse</w:t>
      </w:r>
      <w:proofErr w:type="spellEnd"/>
      <w:r>
        <w:t xml:space="preserve"> an den tag geben / zu </w:t>
      </w:r>
      <w:proofErr w:type="spellStart"/>
      <w:r>
        <w:t>hoeren</w:t>
      </w:r>
      <w:proofErr w:type="spellEnd"/>
      <w:r>
        <w:t xml:space="preserve"> und </w:t>
      </w:r>
      <w:proofErr w:type="spellStart"/>
      <w:r>
        <w:t>erfaren</w:t>
      </w:r>
      <w:proofErr w:type="spellEnd"/>
      <w:r>
        <w:t xml:space="preserve"> / wo man die </w:t>
      </w:r>
      <w:proofErr w:type="spellStart"/>
      <w:r>
        <w:t>warheyt</w:t>
      </w:r>
      <w:proofErr w:type="spellEnd"/>
      <w:r>
        <w:t xml:space="preserve"> </w:t>
      </w:r>
      <w:proofErr w:type="spellStart"/>
      <w:r>
        <w:t>muege</w:t>
      </w:r>
      <w:proofErr w:type="spellEnd"/>
      <w:r>
        <w:t xml:space="preserve"> </w:t>
      </w:r>
      <w:proofErr w:type="spellStart"/>
      <w:r>
        <w:t>grundlich</w:t>
      </w:r>
      <w:proofErr w:type="spellEnd"/>
      <w:r>
        <w:t xml:space="preserve"> </w:t>
      </w:r>
      <w:proofErr w:type="spellStart"/>
      <w:r>
        <w:t>unnd</w:t>
      </w:r>
      <w:proofErr w:type="spellEnd"/>
      <w:r>
        <w:t xml:space="preserve"> </w:t>
      </w:r>
      <w:proofErr w:type="spellStart"/>
      <w:r>
        <w:t>statlich</w:t>
      </w:r>
      <w:proofErr w:type="spellEnd"/>
      <w:r>
        <w:t xml:space="preserve"> </w:t>
      </w:r>
      <w:proofErr w:type="spellStart"/>
      <w:r>
        <w:t>erweysen</w:t>
      </w:r>
      <w:proofErr w:type="spellEnd"/>
      <w:r>
        <w:t xml:space="preserve"> und </w:t>
      </w:r>
      <w:proofErr w:type="spellStart"/>
      <w:r>
        <w:t>bekrefftigen</w:t>
      </w:r>
      <w:proofErr w:type="spellEnd"/>
      <w:r>
        <w:t xml:space="preserve">. Und zwar wenn ich </w:t>
      </w:r>
      <w:proofErr w:type="spellStart"/>
      <w:r>
        <w:t>hinder</w:t>
      </w:r>
      <w:proofErr w:type="spellEnd"/>
      <w:r>
        <w:t xml:space="preserve"> mich </w:t>
      </w:r>
      <w:proofErr w:type="spellStart"/>
      <w:r>
        <w:t>gedenck</w:t>
      </w:r>
      <w:proofErr w:type="spellEnd"/>
      <w:r>
        <w:t xml:space="preserve"> und mich </w:t>
      </w:r>
      <w:proofErr w:type="spellStart"/>
      <w:r>
        <w:t>umbseh</w:t>
      </w:r>
      <w:proofErr w:type="spellEnd"/>
      <w:r>
        <w:t xml:space="preserve"> / so ist mir selbst </w:t>
      </w:r>
      <w:proofErr w:type="spellStart"/>
      <w:r>
        <w:t>wol</w:t>
      </w:r>
      <w:proofErr w:type="spellEnd"/>
      <w:r>
        <w:t xml:space="preserve"> </w:t>
      </w:r>
      <w:proofErr w:type="spellStart"/>
      <w:r>
        <w:t>bewust</w:t>
      </w:r>
      <w:proofErr w:type="spellEnd"/>
      <w:r>
        <w:t xml:space="preserve"> / </w:t>
      </w:r>
      <w:proofErr w:type="spellStart"/>
      <w:r>
        <w:t>dz</w:t>
      </w:r>
      <w:proofErr w:type="spellEnd"/>
      <w:r>
        <w:t xml:space="preserve"> fast aller seiner </w:t>
      </w:r>
      <w:proofErr w:type="spellStart"/>
      <w:r>
        <w:t>buchlin</w:t>
      </w:r>
      <w:proofErr w:type="spellEnd"/>
      <w:r>
        <w:t xml:space="preserve"> Titel </w:t>
      </w:r>
      <w:proofErr w:type="spellStart"/>
      <w:r>
        <w:t>odder</w:t>
      </w:r>
      <w:proofErr w:type="spellEnd"/>
      <w:r>
        <w:t xml:space="preserve"> </w:t>
      </w:r>
      <w:proofErr w:type="spellStart"/>
      <w:r>
        <w:t>oberschrifft</w:t>
      </w:r>
      <w:proofErr w:type="spellEnd"/>
      <w:r>
        <w:t xml:space="preserve"> / </w:t>
      </w:r>
      <w:proofErr w:type="spellStart"/>
      <w:r>
        <w:t>dermassen</w:t>
      </w:r>
      <w:proofErr w:type="spellEnd"/>
      <w:r>
        <w:t xml:space="preserve"> lauten und gestellet sind / </w:t>
      </w:r>
      <w:proofErr w:type="spellStart"/>
      <w:r>
        <w:t>dz</w:t>
      </w:r>
      <w:proofErr w:type="spellEnd"/>
      <w:r>
        <w:t xml:space="preserve"> er gleich einen </w:t>
      </w:r>
      <w:proofErr w:type="spellStart"/>
      <w:r>
        <w:t>wahn</w:t>
      </w:r>
      <w:proofErr w:type="spellEnd"/>
      <w:r>
        <w:t xml:space="preserve"> </w:t>
      </w:r>
      <w:proofErr w:type="spellStart"/>
      <w:r>
        <w:t>unn</w:t>
      </w:r>
      <w:proofErr w:type="spellEnd"/>
      <w:r>
        <w:t xml:space="preserve"> </w:t>
      </w:r>
      <w:proofErr w:type="spellStart"/>
      <w:r>
        <w:t>disputation</w:t>
      </w:r>
      <w:proofErr w:type="spellEnd"/>
      <w:r>
        <w:t xml:space="preserve"> </w:t>
      </w:r>
      <w:proofErr w:type="spellStart"/>
      <w:r>
        <w:t>furgebe</w:t>
      </w:r>
      <w:proofErr w:type="spellEnd"/>
      <w:r>
        <w:t xml:space="preserve"> / und nichts </w:t>
      </w:r>
      <w:proofErr w:type="spellStart"/>
      <w:r>
        <w:t>endlichs</w:t>
      </w:r>
      <w:proofErr w:type="spellEnd"/>
      <w:r>
        <w:t xml:space="preserve"> / als </w:t>
      </w:r>
      <w:proofErr w:type="spellStart"/>
      <w:r>
        <w:t>artickel</w:t>
      </w:r>
      <w:proofErr w:type="spellEnd"/>
      <w:r>
        <w:t xml:space="preserve"> des </w:t>
      </w:r>
      <w:proofErr w:type="spellStart"/>
      <w:r>
        <w:t>glawbens</w:t>
      </w:r>
      <w:proofErr w:type="spellEnd"/>
      <w:r>
        <w:t xml:space="preserve"> / </w:t>
      </w:r>
      <w:proofErr w:type="spellStart"/>
      <w:r>
        <w:t>schliesse</w:t>
      </w:r>
      <w:proofErr w:type="spellEnd"/>
      <w:r>
        <w:t xml:space="preserve"> / den so lauten </w:t>
      </w:r>
      <w:proofErr w:type="spellStart"/>
      <w:r>
        <w:t>gemeyniglich</w:t>
      </w:r>
      <w:proofErr w:type="spellEnd"/>
      <w:r>
        <w:t xml:space="preserve"> seine </w:t>
      </w:r>
      <w:proofErr w:type="spellStart"/>
      <w:r>
        <w:t>titel</w:t>
      </w:r>
      <w:proofErr w:type="spellEnd"/>
      <w:r>
        <w:t xml:space="preserve"> / Ob man aus der </w:t>
      </w:r>
      <w:proofErr w:type="spellStart"/>
      <w:r>
        <w:t>schrifft</w:t>
      </w:r>
      <w:proofErr w:type="spellEnd"/>
      <w:r>
        <w:t xml:space="preserve"> </w:t>
      </w:r>
      <w:proofErr w:type="spellStart"/>
      <w:r>
        <w:t>diß</w:t>
      </w:r>
      <w:proofErr w:type="spellEnd"/>
      <w:r>
        <w:t xml:space="preserve"> </w:t>
      </w:r>
      <w:proofErr w:type="spellStart"/>
      <w:r>
        <w:t>odder</w:t>
      </w:r>
      <w:proofErr w:type="spellEnd"/>
      <w:r>
        <w:t xml:space="preserve"> das </w:t>
      </w:r>
      <w:proofErr w:type="spellStart"/>
      <w:r>
        <w:t>beweren</w:t>
      </w:r>
      <w:proofErr w:type="spellEnd"/>
      <w:r>
        <w:t xml:space="preserve"> </w:t>
      </w:r>
      <w:proofErr w:type="spellStart"/>
      <w:r>
        <w:t>muege</w:t>
      </w:r>
      <w:proofErr w:type="spellEnd"/>
      <w:r>
        <w:t xml:space="preserve"> / Dazu seiner vorrede auch </w:t>
      </w:r>
      <w:proofErr w:type="spellStart"/>
      <w:r>
        <w:t>ettliche</w:t>
      </w:r>
      <w:proofErr w:type="spellEnd"/>
      <w:r>
        <w:t xml:space="preserve"> bedingen / </w:t>
      </w:r>
      <w:proofErr w:type="spellStart"/>
      <w:r>
        <w:t>dz</w:t>
      </w:r>
      <w:proofErr w:type="spellEnd"/>
      <w:r>
        <w:t xml:space="preserve"> er frage </w:t>
      </w:r>
      <w:proofErr w:type="spellStart"/>
      <w:r>
        <w:t>unn</w:t>
      </w:r>
      <w:proofErr w:type="spellEnd"/>
      <w:r>
        <w:t xml:space="preserve"> forsche / und andern </w:t>
      </w:r>
      <w:proofErr w:type="spellStart"/>
      <w:r>
        <w:t>ursache</w:t>
      </w:r>
      <w:proofErr w:type="spellEnd"/>
      <w:r>
        <w:t xml:space="preserve"> / mit zu fragen gebe / und mit </w:t>
      </w:r>
      <w:proofErr w:type="spellStart"/>
      <w:r>
        <w:t>zuforschn</w:t>
      </w:r>
      <w:proofErr w:type="spellEnd"/>
      <w:r>
        <w:t xml:space="preserve"> </w:t>
      </w:r>
      <w:proofErr w:type="spellStart"/>
      <w:r>
        <w:t>reytze</w:t>
      </w:r>
      <w:proofErr w:type="spellEnd"/>
      <w:r>
        <w:t xml:space="preserve">. </w:t>
      </w:r>
    </w:p>
    <w:p w14:paraId="4FE26BEF" w14:textId="77777777" w:rsidR="00536190" w:rsidRDefault="00536190" w:rsidP="00536190">
      <w:pPr>
        <w:pStyle w:val="StandardWeb"/>
      </w:pPr>
      <w:r>
        <w:t xml:space="preserve">Aber </w:t>
      </w:r>
      <w:proofErr w:type="spellStart"/>
      <w:r>
        <w:t>weyl</w:t>
      </w:r>
      <w:proofErr w:type="spellEnd"/>
      <w:r>
        <w:t xml:space="preserve"> er so mit trefflichen </w:t>
      </w:r>
      <w:proofErr w:type="spellStart"/>
      <w:r>
        <w:t>hefftigen</w:t>
      </w:r>
      <w:proofErr w:type="spellEnd"/>
      <w:r>
        <w:t xml:space="preserve"> worten </w:t>
      </w:r>
      <w:proofErr w:type="spellStart"/>
      <w:r>
        <w:t>jnn</w:t>
      </w:r>
      <w:proofErr w:type="spellEnd"/>
      <w:r>
        <w:t xml:space="preserve"> </w:t>
      </w:r>
      <w:proofErr w:type="spellStart"/>
      <w:r>
        <w:t>seim</w:t>
      </w:r>
      <w:proofErr w:type="spellEnd"/>
      <w:r>
        <w:t xml:space="preserve"> schreiben die </w:t>
      </w:r>
      <w:proofErr w:type="spellStart"/>
      <w:r>
        <w:t>sache</w:t>
      </w:r>
      <w:proofErr w:type="spellEnd"/>
      <w:r>
        <w:t xml:space="preserve"> handelte / und ich sahe / das so viel </w:t>
      </w:r>
      <w:proofErr w:type="spellStart"/>
      <w:r>
        <w:t>leute</w:t>
      </w:r>
      <w:proofErr w:type="spellEnd"/>
      <w:r>
        <w:t xml:space="preserve"> </w:t>
      </w:r>
      <w:proofErr w:type="spellStart"/>
      <w:r>
        <w:t>drauff</w:t>
      </w:r>
      <w:proofErr w:type="spellEnd"/>
      <w:r>
        <w:t xml:space="preserve"> fielen </w:t>
      </w:r>
      <w:proofErr w:type="spellStart"/>
      <w:r>
        <w:t>unn</w:t>
      </w:r>
      <w:proofErr w:type="spellEnd"/>
      <w:r>
        <w:t xml:space="preserve"> sich dran hingen / vergas ich seiner </w:t>
      </w:r>
      <w:proofErr w:type="spellStart"/>
      <w:r>
        <w:t>titel</w:t>
      </w:r>
      <w:proofErr w:type="spellEnd"/>
      <w:r>
        <w:t xml:space="preserve"> und vorrede / und </w:t>
      </w:r>
      <w:proofErr w:type="spellStart"/>
      <w:r>
        <w:t>meynet</w:t>
      </w:r>
      <w:proofErr w:type="spellEnd"/>
      <w:r>
        <w:t xml:space="preserve"> </w:t>
      </w:r>
      <w:proofErr w:type="spellStart"/>
      <w:r>
        <w:t>selbs</w:t>
      </w:r>
      <w:proofErr w:type="spellEnd"/>
      <w:r>
        <w:t xml:space="preserve"> </w:t>
      </w:r>
      <w:proofErr w:type="spellStart"/>
      <w:r>
        <w:t>furwar</w:t>
      </w:r>
      <w:proofErr w:type="spellEnd"/>
      <w:r>
        <w:t xml:space="preserve"> nicht anders / denn es </w:t>
      </w:r>
      <w:proofErr w:type="spellStart"/>
      <w:r>
        <w:t>were</w:t>
      </w:r>
      <w:proofErr w:type="spellEnd"/>
      <w:r>
        <w:t xml:space="preserve"> seine ernste </w:t>
      </w:r>
      <w:proofErr w:type="spellStart"/>
      <w:r>
        <w:t>meinunge</w:t>
      </w:r>
      <w:proofErr w:type="spellEnd"/>
      <w:r>
        <w:t xml:space="preserve"> / und also ist </w:t>
      </w:r>
      <w:proofErr w:type="spellStart"/>
      <w:r>
        <w:t>villeicht</w:t>
      </w:r>
      <w:proofErr w:type="spellEnd"/>
      <w:r>
        <w:t xml:space="preserve"> allen andern auch geschehen / der halben im </w:t>
      </w:r>
      <w:proofErr w:type="spellStart"/>
      <w:r>
        <w:t>warlich</w:t>
      </w:r>
      <w:proofErr w:type="spellEnd"/>
      <w:r>
        <w:t xml:space="preserve"> </w:t>
      </w:r>
      <w:proofErr w:type="spellStart"/>
      <w:r>
        <w:t>woll</w:t>
      </w:r>
      <w:proofErr w:type="spellEnd"/>
      <w:r>
        <w:t xml:space="preserve"> von </w:t>
      </w:r>
      <w:proofErr w:type="spellStart"/>
      <w:r>
        <w:t>noetten</w:t>
      </w:r>
      <w:proofErr w:type="spellEnd"/>
      <w:r>
        <w:t xml:space="preserve"> ist / </w:t>
      </w:r>
      <w:proofErr w:type="spellStart"/>
      <w:r>
        <w:t>unnd</w:t>
      </w:r>
      <w:proofErr w:type="spellEnd"/>
      <w:r>
        <w:t xml:space="preserve"> er auch schuldig war / solche </w:t>
      </w:r>
      <w:proofErr w:type="spellStart"/>
      <w:r>
        <w:t>verklerunge</w:t>
      </w:r>
      <w:proofErr w:type="spellEnd"/>
      <w:r>
        <w:t xml:space="preserve"> auszulassen / Und wie </w:t>
      </w:r>
      <w:proofErr w:type="spellStart"/>
      <w:r>
        <w:t>wol</w:t>
      </w:r>
      <w:proofErr w:type="spellEnd"/>
      <w:r>
        <w:t xml:space="preserve"> es </w:t>
      </w:r>
      <w:proofErr w:type="spellStart"/>
      <w:r>
        <w:t>ferlich</w:t>
      </w:r>
      <w:proofErr w:type="spellEnd"/>
      <w:r>
        <w:t xml:space="preserve"> ist / in </w:t>
      </w:r>
      <w:proofErr w:type="spellStart"/>
      <w:r>
        <w:t>sachen</w:t>
      </w:r>
      <w:proofErr w:type="spellEnd"/>
      <w:r>
        <w:t xml:space="preserve"> und </w:t>
      </w:r>
      <w:proofErr w:type="spellStart"/>
      <w:r>
        <w:t>artickeln</w:t>
      </w:r>
      <w:proofErr w:type="spellEnd"/>
      <w:r>
        <w:t xml:space="preserve"> des </w:t>
      </w:r>
      <w:proofErr w:type="spellStart"/>
      <w:r>
        <w:t>glaubens</w:t>
      </w:r>
      <w:proofErr w:type="spellEnd"/>
      <w:r>
        <w:t xml:space="preserve"> / </w:t>
      </w:r>
      <w:proofErr w:type="spellStart"/>
      <w:r>
        <w:t>wancken</w:t>
      </w:r>
      <w:proofErr w:type="spellEnd"/>
      <w:r>
        <w:t xml:space="preserve"> / </w:t>
      </w:r>
      <w:proofErr w:type="spellStart"/>
      <w:r>
        <w:t>zweiffeln</w:t>
      </w:r>
      <w:proofErr w:type="spellEnd"/>
      <w:r>
        <w:t xml:space="preserve"> / </w:t>
      </w:r>
      <w:proofErr w:type="spellStart"/>
      <w:r>
        <w:t>odd</w:t>
      </w:r>
      <w:proofErr w:type="spellEnd"/>
      <w:r>
        <w:t xml:space="preserve"> allererst </w:t>
      </w:r>
      <w:proofErr w:type="spellStart"/>
      <w:r>
        <w:t>disputirn</w:t>
      </w:r>
      <w:proofErr w:type="spellEnd"/>
      <w:r>
        <w:t xml:space="preserve"> / so </w:t>
      </w:r>
      <w:proofErr w:type="spellStart"/>
      <w:r>
        <w:t>yemand</w:t>
      </w:r>
      <w:proofErr w:type="spellEnd"/>
      <w:r>
        <w:t xml:space="preserve"> </w:t>
      </w:r>
      <w:proofErr w:type="spellStart"/>
      <w:r>
        <w:t>endtlich</w:t>
      </w:r>
      <w:proofErr w:type="spellEnd"/>
      <w:r>
        <w:t xml:space="preserve"> drinnen beharret / so sind </w:t>
      </w:r>
      <w:proofErr w:type="spellStart"/>
      <w:r>
        <w:t>wier</w:t>
      </w:r>
      <w:proofErr w:type="spellEnd"/>
      <w:r>
        <w:t xml:space="preserve"> / so da </w:t>
      </w:r>
      <w:proofErr w:type="spellStart"/>
      <w:r>
        <w:t>gewis</w:t>
      </w:r>
      <w:proofErr w:type="spellEnd"/>
      <w:r>
        <w:t xml:space="preserve"> sind / doch schuldig / den selbigen </w:t>
      </w:r>
      <w:proofErr w:type="spellStart"/>
      <w:r>
        <w:t>wanckenden</w:t>
      </w:r>
      <w:proofErr w:type="spellEnd"/>
      <w:r>
        <w:t xml:space="preserve"> und fragenden </w:t>
      </w:r>
      <w:proofErr w:type="spellStart"/>
      <w:r>
        <w:t>hertzen</w:t>
      </w:r>
      <w:proofErr w:type="spellEnd"/>
      <w:r>
        <w:t xml:space="preserve"> zu </w:t>
      </w:r>
      <w:proofErr w:type="spellStart"/>
      <w:r>
        <w:t>helffen</w:t>
      </w:r>
      <w:proofErr w:type="spellEnd"/>
      <w:r>
        <w:t xml:space="preserve"> / </w:t>
      </w:r>
      <w:proofErr w:type="spellStart"/>
      <w:r>
        <w:t>unn</w:t>
      </w:r>
      <w:proofErr w:type="spellEnd"/>
      <w:r>
        <w:t xml:space="preserve"> in solcher </w:t>
      </w:r>
      <w:proofErr w:type="spellStart"/>
      <w:r>
        <w:t>ferlickeyt</w:t>
      </w:r>
      <w:proofErr w:type="spellEnd"/>
      <w:r>
        <w:t xml:space="preserve"> die </w:t>
      </w:r>
      <w:proofErr w:type="spellStart"/>
      <w:r>
        <w:t>hand</w:t>
      </w:r>
      <w:proofErr w:type="spellEnd"/>
      <w:r>
        <w:t xml:space="preserve"> </w:t>
      </w:r>
      <w:proofErr w:type="spellStart"/>
      <w:r>
        <w:t>zureychen</w:t>
      </w:r>
      <w:proofErr w:type="spellEnd"/>
      <w:r>
        <w:t xml:space="preserve"> / </w:t>
      </w:r>
      <w:proofErr w:type="spellStart"/>
      <w:r>
        <w:t>ire</w:t>
      </w:r>
      <w:proofErr w:type="spellEnd"/>
      <w:r>
        <w:t xml:space="preserve"> frage und forschen / </w:t>
      </w:r>
      <w:proofErr w:type="spellStart"/>
      <w:r>
        <w:t>ursachen</w:t>
      </w:r>
      <w:proofErr w:type="spellEnd"/>
      <w:r>
        <w:t xml:space="preserve"> und </w:t>
      </w:r>
      <w:proofErr w:type="spellStart"/>
      <w:r>
        <w:t>bewegunge</w:t>
      </w:r>
      <w:proofErr w:type="spellEnd"/>
      <w:r>
        <w:t xml:space="preserve"> </w:t>
      </w:r>
      <w:proofErr w:type="spellStart"/>
      <w:r>
        <w:t>freundtlich</w:t>
      </w:r>
      <w:proofErr w:type="spellEnd"/>
      <w:r>
        <w:t xml:space="preserve"> zu </w:t>
      </w:r>
      <w:proofErr w:type="spellStart"/>
      <w:r>
        <w:t>hoeren</w:t>
      </w:r>
      <w:proofErr w:type="spellEnd"/>
      <w:r>
        <w:t xml:space="preserve"> / und mit der </w:t>
      </w:r>
      <w:proofErr w:type="spellStart"/>
      <w:r>
        <w:t>schrifft</w:t>
      </w:r>
      <w:proofErr w:type="spellEnd"/>
      <w:r>
        <w:t xml:space="preserve"> </w:t>
      </w:r>
      <w:proofErr w:type="spellStart"/>
      <w:r>
        <w:t>zuverlegen</w:t>
      </w:r>
      <w:proofErr w:type="spellEnd"/>
      <w:r>
        <w:t xml:space="preserve"> / und </w:t>
      </w:r>
      <w:proofErr w:type="spellStart"/>
      <w:r>
        <w:t>jnen</w:t>
      </w:r>
      <w:proofErr w:type="spellEnd"/>
      <w:r>
        <w:t xml:space="preserve"> heraus </w:t>
      </w:r>
      <w:proofErr w:type="spellStart"/>
      <w:r>
        <w:t>zuhelffen</w:t>
      </w:r>
      <w:proofErr w:type="spellEnd"/>
      <w:r>
        <w:t xml:space="preserve">. Denn es ja nicht </w:t>
      </w:r>
      <w:proofErr w:type="spellStart"/>
      <w:r>
        <w:t>zuverzweyffeln</w:t>
      </w:r>
      <w:proofErr w:type="spellEnd"/>
      <w:r>
        <w:t xml:space="preserve"> ist an denen / die da </w:t>
      </w:r>
      <w:proofErr w:type="spellStart"/>
      <w:r>
        <w:t>wancken</w:t>
      </w:r>
      <w:proofErr w:type="spellEnd"/>
      <w:r>
        <w:t xml:space="preserve"> </w:t>
      </w:r>
      <w:proofErr w:type="spellStart"/>
      <w:r>
        <w:t>unn</w:t>
      </w:r>
      <w:proofErr w:type="spellEnd"/>
      <w:r>
        <w:t xml:space="preserve"> </w:t>
      </w:r>
      <w:proofErr w:type="spellStart"/>
      <w:r>
        <w:t>umb</w:t>
      </w:r>
      <w:proofErr w:type="spellEnd"/>
      <w:r>
        <w:t xml:space="preserve"> rechten </w:t>
      </w:r>
      <w:proofErr w:type="spellStart"/>
      <w:r>
        <w:t>grund</w:t>
      </w:r>
      <w:proofErr w:type="spellEnd"/>
      <w:r>
        <w:t xml:space="preserve"> fragen </w:t>
      </w:r>
      <w:proofErr w:type="spellStart"/>
      <w:r>
        <w:t>unn</w:t>
      </w:r>
      <w:proofErr w:type="spellEnd"/>
      <w:r>
        <w:t xml:space="preserve"> bitten / als die noch nicht verstockt und </w:t>
      </w:r>
      <w:proofErr w:type="spellStart"/>
      <w:r>
        <w:t>versuncken</w:t>
      </w:r>
      <w:proofErr w:type="spellEnd"/>
      <w:r>
        <w:t xml:space="preserve"> sind / </w:t>
      </w:r>
      <w:proofErr w:type="spellStart"/>
      <w:r>
        <w:t>sond</w:t>
      </w:r>
      <w:proofErr w:type="spellEnd"/>
      <w:r>
        <w:t xml:space="preserve"> noch </w:t>
      </w:r>
      <w:proofErr w:type="spellStart"/>
      <w:r>
        <w:t>auff</w:t>
      </w:r>
      <w:proofErr w:type="spellEnd"/>
      <w:r>
        <w:t xml:space="preserve"> </w:t>
      </w:r>
      <w:proofErr w:type="spellStart"/>
      <w:r>
        <w:t>schiessen</w:t>
      </w:r>
      <w:proofErr w:type="spellEnd"/>
      <w:r>
        <w:t xml:space="preserve"> </w:t>
      </w:r>
      <w:proofErr w:type="spellStart"/>
      <w:r>
        <w:t>unnd</w:t>
      </w:r>
      <w:proofErr w:type="spellEnd"/>
      <w:r>
        <w:t xml:space="preserve"> </w:t>
      </w:r>
      <w:proofErr w:type="spellStart"/>
      <w:r>
        <w:t>schwymmen</w:t>
      </w:r>
      <w:proofErr w:type="spellEnd"/>
      <w:r>
        <w:t xml:space="preserve"> </w:t>
      </w:r>
      <w:proofErr w:type="spellStart"/>
      <w:r>
        <w:t>unnd</w:t>
      </w:r>
      <w:proofErr w:type="spellEnd"/>
      <w:r>
        <w:t xml:space="preserve"> gerne zum </w:t>
      </w:r>
      <w:proofErr w:type="spellStart"/>
      <w:r>
        <w:t>uffer</w:t>
      </w:r>
      <w:proofErr w:type="spellEnd"/>
      <w:r>
        <w:t xml:space="preserve"> </w:t>
      </w:r>
      <w:proofErr w:type="spellStart"/>
      <w:r>
        <w:t>wolten</w:t>
      </w:r>
      <w:proofErr w:type="spellEnd"/>
      <w:r>
        <w:t xml:space="preserve">. </w:t>
      </w:r>
    </w:p>
    <w:p w14:paraId="3C539E58" w14:textId="77777777" w:rsidR="00536190" w:rsidRDefault="00536190" w:rsidP="00536190">
      <w:pPr>
        <w:pStyle w:val="StandardWeb"/>
      </w:pPr>
      <w:r>
        <w:t xml:space="preserve">Denn das las </w:t>
      </w:r>
      <w:proofErr w:type="spellStart"/>
      <w:r>
        <w:t>jm</w:t>
      </w:r>
      <w:proofErr w:type="spellEnd"/>
      <w:r>
        <w:t xml:space="preserve"> ein </w:t>
      </w:r>
      <w:proofErr w:type="spellStart"/>
      <w:r>
        <w:t>iglicher</w:t>
      </w:r>
      <w:proofErr w:type="spellEnd"/>
      <w:r>
        <w:t xml:space="preserve"> gesagt sein / Was aus dem </w:t>
      </w:r>
      <w:proofErr w:type="spellStart"/>
      <w:r>
        <w:t>heyligen</w:t>
      </w:r>
      <w:proofErr w:type="spellEnd"/>
      <w:r>
        <w:t xml:space="preserve"> geist </w:t>
      </w:r>
      <w:proofErr w:type="spellStart"/>
      <w:r>
        <w:t>gelert</w:t>
      </w:r>
      <w:proofErr w:type="spellEnd"/>
      <w:r>
        <w:t xml:space="preserve"> </w:t>
      </w:r>
      <w:proofErr w:type="spellStart"/>
      <w:r>
        <w:t>odder</w:t>
      </w:r>
      <w:proofErr w:type="spellEnd"/>
      <w:r>
        <w:t xml:space="preserve"> verstanden wird / das hat </w:t>
      </w:r>
      <w:proofErr w:type="spellStart"/>
      <w:r>
        <w:t>dise</w:t>
      </w:r>
      <w:proofErr w:type="spellEnd"/>
      <w:r>
        <w:t xml:space="preserve"> zwo </w:t>
      </w:r>
      <w:proofErr w:type="spellStart"/>
      <w:r>
        <w:t>tugent</w:t>
      </w:r>
      <w:proofErr w:type="spellEnd"/>
      <w:r>
        <w:t xml:space="preserve"> an sich Erstlich / </w:t>
      </w:r>
      <w:proofErr w:type="spellStart"/>
      <w:r>
        <w:t>dz</w:t>
      </w:r>
      <w:proofErr w:type="spellEnd"/>
      <w:r>
        <w:t xml:space="preserve"> es </w:t>
      </w:r>
      <w:proofErr w:type="spellStart"/>
      <w:r>
        <w:t>gewis</w:t>
      </w:r>
      <w:proofErr w:type="spellEnd"/>
      <w:r>
        <w:t xml:space="preserve"> und sicher macht / denen der es hat / wie Johannes spricht 1. Johan. 2. Wie euch die </w:t>
      </w:r>
      <w:proofErr w:type="spellStart"/>
      <w:r>
        <w:t>salbung</w:t>
      </w:r>
      <w:proofErr w:type="spellEnd"/>
      <w:r>
        <w:t xml:space="preserve"> </w:t>
      </w:r>
      <w:proofErr w:type="spellStart"/>
      <w:r>
        <w:t>leret</w:t>
      </w:r>
      <w:proofErr w:type="spellEnd"/>
      <w:r>
        <w:t xml:space="preserve"> / so ists war / </w:t>
      </w:r>
      <w:proofErr w:type="spellStart"/>
      <w:r>
        <w:t>unnd</w:t>
      </w:r>
      <w:proofErr w:type="spellEnd"/>
      <w:r>
        <w:t xml:space="preserve"> ist keine </w:t>
      </w:r>
      <w:proofErr w:type="spellStart"/>
      <w:r>
        <w:t>luegen</w:t>
      </w:r>
      <w:proofErr w:type="spellEnd"/>
      <w:r>
        <w:t xml:space="preserve">. Zum andern / das es </w:t>
      </w:r>
      <w:proofErr w:type="spellStart"/>
      <w:r>
        <w:t>muetig</w:t>
      </w:r>
      <w:proofErr w:type="spellEnd"/>
      <w:r>
        <w:t xml:space="preserve"> / </w:t>
      </w:r>
      <w:proofErr w:type="spellStart"/>
      <w:r>
        <w:t>freydig</w:t>
      </w:r>
      <w:proofErr w:type="spellEnd"/>
      <w:r>
        <w:t xml:space="preserve"> / und getrost macht / </w:t>
      </w:r>
      <w:proofErr w:type="spellStart"/>
      <w:r>
        <w:t>solchs</w:t>
      </w:r>
      <w:proofErr w:type="spellEnd"/>
      <w:r>
        <w:t xml:space="preserve"> auch </w:t>
      </w:r>
      <w:proofErr w:type="spellStart"/>
      <w:r>
        <w:t>zubekennen</w:t>
      </w:r>
      <w:proofErr w:type="spellEnd"/>
      <w:r>
        <w:t xml:space="preserve"> </w:t>
      </w:r>
      <w:proofErr w:type="spellStart"/>
      <w:r>
        <w:t>widder</w:t>
      </w:r>
      <w:proofErr w:type="spellEnd"/>
      <w:r>
        <w:t xml:space="preserve"> </w:t>
      </w:r>
      <w:proofErr w:type="spellStart"/>
      <w:r>
        <w:t>tod</w:t>
      </w:r>
      <w:proofErr w:type="spellEnd"/>
      <w:r>
        <w:t xml:space="preserve"> </w:t>
      </w:r>
      <w:proofErr w:type="spellStart"/>
      <w:r>
        <w:t>unnd</w:t>
      </w:r>
      <w:proofErr w:type="spellEnd"/>
      <w:r>
        <w:t xml:space="preserve"> </w:t>
      </w:r>
      <w:proofErr w:type="spellStart"/>
      <w:r>
        <w:t>teuffel</w:t>
      </w:r>
      <w:proofErr w:type="spellEnd"/>
      <w:r>
        <w:t xml:space="preserve"> / </w:t>
      </w:r>
      <w:proofErr w:type="spellStart"/>
      <w:r>
        <w:t>Darumb</w:t>
      </w:r>
      <w:proofErr w:type="spellEnd"/>
      <w:r>
        <w:t xml:space="preserve"> </w:t>
      </w:r>
      <w:proofErr w:type="spellStart"/>
      <w:r>
        <w:t>heist</w:t>
      </w:r>
      <w:proofErr w:type="spellEnd"/>
      <w:r>
        <w:t xml:space="preserve"> er auch Spiritus </w:t>
      </w:r>
      <w:proofErr w:type="spellStart"/>
      <w:r>
        <w:t>veritatis</w:t>
      </w:r>
      <w:proofErr w:type="spellEnd"/>
      <w:r>
        <w:t xml:space="preserve"> / Ein </w:t>
      </w:r>
      <w:proofErr w:type="spellStart"/>
      <w:r>
        <w:t>geyst</w:t>
      </w:r>
      <w:proofErr w:type="spellEnd"/>
      <w:r>
        <w:t xml:space="preserve"> der </w:t>
      </w:r>
      <w:proofErr w:type="spellStart"/>
      <w:r>
        <w:t>warheit</w:t>
      </w:r>
      <w:proofErr w:type="spellEnd"/>
      <w:r>
        <w:t xml:space="preserve"> / </w:t>
      </w:r>
      <w:proofErr w:type="spellStart"/>
      <w:r>
        <w:t>Geyst</w:t>
      </w:r>
      <w:proofErr w:type="spellEnd"/>
      <w:r>
        <w:t xml:space="preserve"> / das er </w:t>
      </w:r>
      <w:proofErr w:type="spellStart"/>
      <w:r>
        <w:t>muetig</w:t>
      </w:r>
      <w:proofErr w:type="spellEnd"/>
      <w:r>
        <w:t xml:space="preserve"> und getrost macht / </w:t>
      </w:r>
      <w:proofErr w:type="spellStart"/>
      <w:r>
        <w:t>warheit</w:t>
      </w:r>
      <w:proofErr w:type="spellEnd"/>
      <w:r>
        <w:t xml:space="preserve"> das er sicher </w:t>
      </w:r>
      <w:proofErr w:type="spellStart"/>
      <w:r>
        <w:t>unnd</w:t>
      </w:r>
      <w:proofErr w:type="spellEnd"/>
      <w:r>
        <w:t xml:space="preserve"> gewiß macht das nicht anders sey / noch sein kann. Weil nu D. </w:t>
      </w:r>
      <w:proofErr w:type="spellStart"/>
      <w:r>
        <w:t>Carlstad</w:t>
      </w:r>
      <w:proofErr w:type="spellEnd"/>
      <w:r>
        <w:t xml:space="preserve"> / Zwingli und auch alle ander / so </w:t>
      </w:r>
      <w:proofErr w:type="spellStart"/>
      <w:r>
        <w:t>disen</w:t>
      </w:r>
      <w:proofErr w:type="spellEnd"/>
      <w:r>
        <w:t xml:space="preserve"> </w:t>
      </w:r>
      <w:proofErr w:type="spellStart"/>
      <w:r>
        <w:t>artickel</w:t>
      </w:r>
      <w:proofErr w:type="spellEnd"/>
      <w:r>
        <w:t xml:space="preserve"> handeln / aus </w:t>
      </w:r>
      <w:proofErr w:type="spellStart"/>
      <w:r>
        <w:t>eym</w:t>
      </w:r>
      <w:proofErr w:type="spellEnd"/>
      <w:r>
        <w:t xml:space="preserve"> </w:t>
      </w:r>
      <w:proofErr w:type="spellStart"/>
      <w:r>
        <w:t>wahn</w:t>
      </w:r>
      <w:proofErr w:type="spellEnd"/>
      <w:r>
        <w:t xml:space="preserve"> und fragen davon reden / reden wie sie </w:t>
      </w:r>
      <w:proofErr w:type="spellStart"/>
      <w:r>
        <w:t>selbs</w:t>
      </w:r>
      <w:proofErr w:type="spellEnd"/>
      <w:r>
        <w:t xml:space="preserve"> bekennen / ists </w:t>
      </w:r>
      <w:proofErr w:type="spellStart"/>
      <w:r>
        <w:t>gewis</w:t>
      </w:r>
      <w:proofErr w:type="spellEnd"/>
      <w:r>
        <w:t xml:space="preserve"> / das sie den geist </w:t>
      </w:r>
      <w:proofErr w:type="spellStart"/>
      <w:r>
        <w:t>jn</w:t>
      </w:r>
      <w:proofErr w:type="spellEnd"/>
      <w:r>
        <w:t xml:space="preserve"> dem stuck noch nicht haben / auch aus menschlichem </w:t>
      </w:r>
      <w:proofErr w:type="spellStart"/>
      <w:r>
        <w:t>dunckel</w:t>
      </w:r>
      <w:proofErr w:type="spellEnd"/>
      <w:r>
        <w:t xml:space="preserve"> </w:t>
      </w:r>
      <w:proofErr w:type="spellStart"/>
      <w:r>
        <w:t>unnd</w:t>
      </w:r>
      <w:proofErr w:type="spellEnd"/>
      <w:r>
        <w:t xml:space="preserve"> nicht aus dem geist reden / </w:t>
      </w:r>
      <w:proofErr w:type="spellStart"/>
      <w:r>
        <w:t>Drumb</w:t>
      </w:r>
      <w:proofErr w:type="spellEnd"/>
      <w:r>
        <w:t xml:space="preserve"> sich ein </w:t>
      </w:r>
      <w:proofErr w:type="spellStart"/>
      <w:r>
        <w:t>iglicher</w:t>
      </w:r>
      <w:proofErr w:type="spellEnd"/>
      <w:r>
        <w:t xml:space="preserve"> </w:t>
      </w:r>
      <w:proofErr w:type="spellStart"/>
      <w:r>
        <w:t>fur</w:t>
      </w:r>
      <w:proofErr w:type="spellEnd"/>
      <w:r>
        <w:t xml:space="preserve"> </w:t>
      </w:r>
      <w:proofErr w:type="spellStart"/>
      <w:r>
        <w:t>jrer</w:t>
      </w:r>
      <w:proofErr w:type="spellEnd"/>
      <w:r>
        <w:t xml:space="preserve"> </w:t>
      </w:r>
      <w:proofErr w:type="spellStart"/>
      <w:r>
        <w:t>meinunge</w:t>
      </w:r>
      <w:proofErr w:type="spellEnd"/>
      <w:r>
        <w:t xml:space="preserve"> also </w:t>
      </w:r>
      <w:proofErr w:type="spellStart"/>
      <w:r>
        <w:t>hueten</w:t>
      </w:r>
      <w:proofErr w:type="spellEnd"/>
      <w:r>
        <w:t xml:space="preserve"> und halten soll / das er nicht </w:t>
      </w:r>
      <w:proofErr w:type="spellStart"/>
      <w:r>
        <w:t>drauff</w:t>
      </w:r>
      <w:proofErr w:type="spellEnd"/>
      <w:r>
        <w:t xml:space="preserve"> falle </w:t>
      </w:r>
      <w:proofErr w:type="spellStart"/>
      <w:r>
        <w:t>unnd</w:t>
      </w:r>
      <w:proofErr w:type="spellEnd"/>
      <w:r>
        <w:t xml:space="preserve"> dran hange / </w:t>
      </w:r>
      <w:proofErr w:type="spellStart"/>
      <w:r>
        <w:t>sonder</w:t>
      </w:r>
      <w:proofErr w:type="spellEnd"/>
      <w:r>
        <w:t xml:space="preserve"> so er auch mit </w:t>
      </w:r>
      <w:proofErr w:type="spellStart"/>
      <w:r>
        <w:t>jnen</w:t>
      </w:r>
      <w:proofErr w:type="spellEnd"/>
      <w:r>
        <w:t xml:space="preserve"> </w:t>
      </w:r>
      <w:proofErr w:type="spellStart"/>
      <w:r>
        <w:t>zweyffelt</w:t>
      </w:r>
      <w:proofErr w:type="spellEnd"/>
      <w:r>
        <w:t xml:space="preserve"> und </w:t>
      </w:r>
      <w:proofErr w:type="spellStart"/>
      <w:r>
        <w:t>wehnet</w:t>
      </w:r>
      <w:proofErr w:type="spellEnd"/>
      <w:r>
        <w:t xml:space="preserve"> / harren </w:t>
      </w:r>
      <w:proofErr w:type="spellStart"/>
      <w:r>
        <w:t>unnd</w:t>
      </w:r>
      <w:proofErr w:type="spellEnd"/>
      <w:r>
        <w:t xml:space="preserve"> </w:t>
      </w:r>
      <w:proofErr w:type="spellStart"/>
      <w:r>
        <w:t>verzihen</w:t>
      </w:r>
      <w:proofErr w:type="spellEnd"/>
      <w:r>
        <w:t xml:space="preserve"> / bis er auch </w:t>
      </w:r>
      <w:proofErr w:type="spellStart"/>
      <w:r>
        <w:t>gewis</w:t>
      </w:r>
      <w:proofErr w:type="spellEnd"/>
      <w:r>
        <w:t xml:space="preserve"> und sicher werde / oder würd seine </w:t>
      </w:r>
      <w:proofErr w:type="spellStart"/>
      <w:r>
        <w:t>seele</w:t>
      </w:r>
      <w:proofErr w:type="spellEnd"/>
      <w:r>
        <w:t xml:space="preserve"> in </w:t>
      </w:r>
      <w:proofErr w:type="spellStart"/>
      <w:r>
        <w:t>ferlickeit</w:t>
      </w:r>
      <w:proofErr w:type="spellEnd"/>
      <w:r>
        <w:t xml:space="preserve"> geben / Denn was wir glauben sollen / das </w:t>
      </w:r>
      <w:proofErr w:type="spellStart"/>
      <w:r>
        <w:t>mus</w:t>
      </w:r>
      <w:proofErr w:type="spellEnd"/>
      <w:r>
        <w:t xml:space="preserve"> nicht </w:t>
      </w:r>
      <w:proofErr w:type="spellStart"/>
      <w:r>
        <w:t>wahn</w:t>
      </w:r>
      <w:proofErr w:type="spellEnd"/>
      <w:r>
        <w:t xml:space="preserve"> noch </w:t>
      </w:r>
      <w:proofErr w:type="spellStart"/>
      <w:r>
        <w:t>dunckel</w:t>
      </w:r>
      <w:proofErr w:type="spellEnd"/>
      <w:r>
        <w:t xml:space="preserve"> / </w:t>
      </w:r>
      <w:proofErr w:type="spellStart"/>
      <w:r>
        <w:t>sonder</w:t>
      </w:r>
      <w:proofErr w:type="spellEnd"/>
      <w:r>
        <w:t xml:space="preserve"> gewisse </w:t>
      </w:r>
      <w:proofErr w:type="spellStart"/>
      <w:r>
        <w:t>warheit</w:t>
      </w:r>
      <w:proofErr w:type="spellEnd"/>
      <w:r>
        <w:t xml:space="preserve"> sein / darüber wir </w:t>
      </w:r>
      <w:proofErr w:type="spellStart"/>
      <w:r>
        <w:t>tausent</w:t>
      </w:r>
      <w:proofErr w:type="spellEnd"/>
      <w:r>
        <w:t xml:space="preserve"> </w:t>
      </w:r>
      <w:proofErr w:type="spellStart"/>
      <w:r>
        <w:t>helffe</w:t>
      </w:r>
      <w:proofErr w:type="spellEnd"/>
      <w:r>
        <w:t xml:space="preserve"> lassen </w:t>
      </w:r>
      <w:proofErr w:type="spellStart"/>
      <w:r>
        <w:t>moechten</w:t>
      </w:r>
      <w:proofErr w:type="spellEnd"/>
      <w:r>
        <w:t xml:space="preserve">. Gottes </w:t>
      </w:r>
      <w:proofErr w:type="spellStart"/>
      <w:r>
        <w:t>gnade</w:t>
      </w:r>
      <w:proofErr w:type="spellEnd"/>
      <w:r>
        <w:t xml:space="preserve"> sey mit uns. Amen. </w:t>
      </w:r>
    </w:p>
    <w:p w14:paraId="6EEE7832" w14:textId="77777777" w:rsidR="00536190" w:rsidRDefault="00536190" w:rsidP="00536190">
      <w:pPr>
        <w:pStyle w:val="StandardWeb"/>
      </w:pPr>
      <w:r>
        <w:t xml:space="preserve">Weil ich Andres </w:t>
      </w:r>
      <w:proofErr w:type="spellStart"/>
      <w:r>
        <w:t>Cotenstein</w:t>
      </w:r>
      <w:proofErr w:type="spellEnd"/>
      <w:r>
        <w:t xml:space="preserve"> von </w:t>
      </w:r>
      <w:proofErr w:type="spellStart"/>
      <w:r>
        <w:t>Carlstat</w:t>
      </w:r>
      <w:proofErr w:type="spellEnd"/>
      <w:r>
        <w:t xml:space="preserve"> </w:t>
      </w:r>
      <w:proofErr w:type="spellStart"/>
      <w:r>
        <w:t>verneme</w:t>
      </w:r>
      <w:proofErr w:type="spellEnd"/>
      <w:r>
        <w:t xml:space="preserve"> / das etliche </w:t>
      </w:r>
      <w:proofErr w:type="spellStart"/>
      <w:r>
        <w:t>auff</w:t>
      </w:r>
      <w:proofErr w:type="spellEnd"/>
      <w:r>
        <w:t xml:space="preserve"> meine </w:t>
      </w:r>
      <w:proofErr w:type="spellStart"/>
      <w:r>
        <w:t>bucher</w:t>
      </w:r>
      <w:proofErr w:type="spellEnd"/>
      <w:r>
        <w:t xml:space="preserve"> / welche ich von dem </w:t>
      </w:r>
      <w:proofErr w:type="spellStart"/>
      <w:r>
        <w:t>hochwirdigen</w:t>
      </w:r>
      <w:proofErr w:type="spellEnd"/>
      <w:r>
        <w:t xml:space="preserve"> Sacrament </w:t>
      </w:r>
      <w:proofErr w:type="spellStart"/>
      <w:r>
        <w:t>geschriben</w:t>
      </w:r>
      <w:proofErr w:type="spellEnd"/>
      <w:r>
        <w:t xml:space="preserve"> / als uff ein </w:t>
      </w:r>
      <w:proofErr w:type="spellStart"/>
      <w:r>
        <w:t>gewerte</w:t>
      </w:r>
      <w:proofErr w:type="spellEnd"/>
      <w:r>
        <w:t xml:space="preserve"> </w:t>
      </w:r>
      <w:proofErr w:type="spellStart"/>
      <w:r>
        <w:t>goetliche</w:t>
      </w:r>
      <w:proofErr w:type="spellEnd"/>
      <w:r>
        <w:t xml:space="preserve"> </w:t>
      </w:r>
      <w:proofErr w:type="spellStart"/>
      <w:r>
        <w:t>lere</w:t>
      </w:r>
      <w:proofErr w:type="spellEnd"/>
      <w:r>
        <w:t xml:space="preserve"> fallen / </w:t>
      </w:r>
      <w:proofErr w:type="spellStart"/>
      <w:r>
        <w:t>unnd</w:t>
      </w:r>
      <w:proofErr w:type="spellEnd"/>
      <w:r>
        <w:t xml:space="preserve"> das nu </w:t>
      </w:r>
      <w:proofErr w:type="spellStart"/>
      <w:r>
        <w:t>fur</w:t>
      </w:r>
      <w:proofErr w:type="spellEnd"/>
      <w:r>
        <w:t xml:space="preserve"> </w:t>
      </w:r>
      <w:proofErr w:type="spellStart"/>
      <w:r>
        <w:t>gewis</w:t>
      </w:r>
      <w:proofErr w:type="spellEnd"/>
      <w:r>
        <w:t xml:space="preserve"> halten / das der leib Christi in dem Sacrament nicht leiblich sein </w:t>
      </w:r>
      <w:proofErr w:type="spellStart"/>
      <w:r>
        <w:t>kan</w:t>
      </w:r>
      <w:proofErr w:type="spellEnd"/>
      <w:r>
        <w:t xml:space="preserve"> / </w:t>
      </w:r>
      <w:proofErr w:type="spellStart"/>
      <w:r>
        <w:t>mus</w:t>
      </w:r>
      <w:proofErr w:type="spellEnd"/>
      <w:r>
        <w:t xml:space="preserve"> ich mich besser </w:t>
      </w:r>
      <w:proofErr w:type="spellStart"/>
      <w:r>
        <w:t>erkleren</w:t>
      </w:r>
      <w:proofErr w:type="spellEnd"/>
      <w:r>
        <w:t xml:space="preserve"> / </w:t>
      </w:r>
      <w:proofErr w:type="spellStart"/>
      <w:r>
        <w:t>unn</w:t>
      </w:r>
      <w:proofErr w:type="spellEnd"/>
      <w:r>
        <w:t xml:space="preserve"> was </w:t>
      </w:r>
      <w:proofErr w:type="spellStart"/>
      <w:r>
        <w:t>yderman</w:t>
      </w:r>
      <w:proofErr w:type="spellEnd"/>
      <w:r>
        <w:t xml:space="preserve"> von meiner </w:t>
      </w:r>
      <w:proofErr w:type="spellStart"/>
      <w:r>
        <w:t>schrifft</w:t>
      </w:r>
      <w:proofErr w:type="spellEnd"/>
      <w:r>
        <w:t xml:space="preserve"> halten soll / vermelden. </w:t>
      </w:r>
    </w:p>
    <w:p w14:paraId="4D861B63" w14:textId="77777777" w:rsidR="00536190" w:rsidRDefault="00536190" w:rsidP="00536190">
      <w:pPr>
        <w:pStyle w:val="StandardWeb"/>
      </w:pPr>
      <w:r>
        <w:t xml:space="preserve">Wie </w:t>
      </w:r>
      <w:proofErr w:type="spellStart"/>
      <w:r>
        <w:t>vol</w:t>
      </w:r>
      <w:proofErr w:type="spellEnd"/>
      <w:r>
        <w:t xml:space="preserve"> ich gemeint / das </w:t>
      </w:r>
      <w:proofErr w:type="spellStart"/>
      <w:r>
        <w:t>neimand</w:t>
      </w:r>
      <w:proofErr w:type="spellEnd"/>
      <w:r>
        <w:t xml:space="preserve"> einen </w:t>
      </w:r>
      <w:proofErr w:type="spellStart"/>
      <w:r>
        <w:t>solichen</w:t>
      </w:r>
      <w:proofErr w:type="spellEnd"/>
      <w:r>
        <w:t xml:space="preserve"> ernstlichen sinn aus meinen </w:t>
      </w:r>
      <w:proofErr w:type="spellStart"/>
      <w:r>
        <w:t>buchern</w:t>
      </w:r>
      <w:proofErr w:type="spellEnd"/>
      <w:r>
        <w:t xml:space="preserve"> </w:t>
      </w:r>
      <w:proofErr w:type="spellStart"/>
      <w:r>
        <w:t>schepffen</w:t>
      </w:r>
      <w:proofErr w:type="spellEnd"/>
      <w:r>
        <w:t xml:space="preserve"> </w:t>
      </w:r>
      <w:proofErr w:type="spellStart"/>
      <w:r>
        <w:t>moecht</w:t>
      </w:r>
      <w:proofErr w:type="spellEnd"/>
      <w:r>
        <w:t xml:space="preserve"> / den er </w:t>
      </w:r>
      <w:proofErr w:type="spellStart"/>
      <w:r>
        <w:t>fur</w:t>
      </w:r>
      <w:proofErr w:type="spellEnd"/>
      <w:r>
        <w:t xml:space="preserve"> einen gewissen </w:t>
      </w:r>
      <w:proofErr w:type="spellStart"/>
      <w:r>
        <w:t>gotlichen</w:t>
      </w:r>
      <w:proofErr w:type="spellEnd"/>
      <w:r>
        <w:t xml:space="preserve"> </w:t>
      </w:r>
      <w:proofErr w:type="spellStart"/>
      <w:r>
        <w:t>grund</w:t>
      </w:r>
      <w:proofErr w:type="spellEnd"/>
      <w:r>
        <w:t xml:space="preserve"> achten </w:t>
      </w:r>
      <w:proofErr w:type="spellStart"/>
      <w:r>
        <w:t>wurd</w:t>
      </w:r>
      <w:proofErr w:type="spellEnd"/>
      <w:r>
        <w:t xml:space="preserve"> / die weil ich mit klaren worten schreib / </w:t>
      </w:r>
      <w:proofErr w:type="spellStart"/>
      <w:r>
        <w:t>dz</w:t>
      </w:r>
      <w:proofErr w:type="spellEnd"/>
      <w:r>
        <w:t xml:space="preserve"> ich Christliche </w:t>
      </w:r>
      <w:proofErr w:type="spellStart"/>
      <w:r>
        <w:t>weisung</w:t>
      </w:r>
      <w:proofErr w:type="spellEnd"/>
      <w:r>
        <w:t xml:space="preserve"> </w:t>
      </w:r>
      <w:proofErr w:type="spellStart"/>
      <w:r>
        <w:t>annemen</w:t>
      </w:r>
      <w:proofErr w:type="spellEnd"/>
      <w:r>
        <w:t xml:space="preserve"> wolle / </w:t>
      </w:r>
      <w:proofErr w:type="spellStart"/>
      <w:r>
        <w:t>domitt</w:t>
      </w:r>
      <w:proofErr w:type="spellEnd"/>
      <w:r>
        <w:t xml:space="preserve"> ich mich </w:t>
      </w:r>
      <w:proofErr w:type="spellStart"/>
      <w:r>
        <w:t>ye</w:t>
      </w:r>
      <w:proofErr w:type="spellEnd"/>
      <w:r>
        <w:t xml:space="preserve"> </w:t>
      </w:r>
      <w:proofErr w:type="spellStart"/>
      <w:r>
        <w:t>heymlich</w:t>
      </w:r>
      <w:proofErr w:type="spellEnd"/>
      <w:r>
        <w:t xml:space="preserve"> schuldig gebe und bekenn / das ich </w:t>
      </w:r>
      <w:proofErr w:type="spellStart"/>
      <w:r>
        <w:t>selbs</w:t>
      </w:r>
      <w:proofErr w:type="spellEnd"/>
      <w:r>
        <w:t xml:space="preserve"> noch ungewiß bin. Item / weil ich auch schreib / </w:t>
      </w:r>
      <w:proofErr w:type="spellStart"/>
      <w:r>
        <w:t>dz</w:t>
      </w:r>
      <w:proofErr w:type="spellEnd"/>
      <w:r>
        <w:t xml:space="preserve"> ich kein </w:t>
      </w:r>
      <w:proofErr w:type="spellStart"/>
      <w:r>
        <w:t>schrifft</w:t>
      </w:r>
      <w:proofErr w:type="spellEnd"/>
      <w:r>
        <w:t xml:space="preserve"> hab / welche mich zu dem alten oder anderm </w:t>
      </w:r>
      <w:proofErr w:type="spellStart"/>
      <w:r>
        <w:t>verstan</w:t>
      </w:r>
      <w:proofErr w:type="spellEnd"/>
      <w:r>
        <w:t xml:space="preserve"> </w:t>
      </w:r>
      <w:proofErr w:type="spellStart"/>
      <w:r>
        <w:t>dreib</w:t>
      </w:r>
      <w:proofErr w:type="spellEnd"/>
      <w:r>
        <w:t xml:space="preserve"> / und mein schreiben also </w:t>
      </w:r>
      <w:proofErr w:type="spellStart"/>
      <w:r>
        <w:t>gestelt</w:t>
      </w:r>
      <w:proofErr w:type="spellEnd"/>
      <w:r>
        <w:t xml:space="preserve"> hab [als mich </w:t>
      </w:r>
      <w:proofErr w:type="spellStart"/>
      <w:r>
        <w:t>dunckt</w:t>
      </w:r>
      <w:proofErr w:type="spellEnd"/>
      <w:r>
        <w:t xml:space="preserve">] das </w:t>
      </w:r>
      <w:proofErr w:type="spellStart"/>
      <w:r>
        <w:t>ye</w:t>
      </w:r>
      <w:proofErr w:type="spellEnd"/>
      <w:r>
        <w:t xml:space="preserve"> draus verstanden soll werden / das mich kein </w:t>
      </w:r>
      <w:proofErr w:type="spellStart"/>
      <w:r>
        <w:t>schrifft</w:t>
      </w:r>
      <w:proofErr w:type="spellEnd"/>
      <w:r>
        <w:t xml:space="preserve"> fahe / noch unter </w:t>
      </w:r>
      <w:proofErr w:type="spellStart"/>
      <w:r>
        <w:t>disen</w:t>
      </w:r>
      <w:proofErr w:type="spellEnd"/>
      <w:r>
        <w:t xml:space="preserve"> gehorsam </w:t>
      </w:r>
      <w:proofErr w:type="spellStart"/>
      <w:r>
        <w:t>werff</w:t>
      </w:r>
      <w:proofErr w:type="spellEnd"/>
      <w:r>
        <w:t xml:space="preserve"> das ich sagen </w:t>
      </w:r>
      <w:proofErr w:type="spellStart"/>
      <w:r>
        <w:t>muest</w:t>
      </w:r>
      <w:proofErr w:type="spellEnd"/>
      <w:r>
        <w:t xml:space="preserve"> / Der leib Christi muß leiblich in des </w:t>
      </w:r>
      <w:proofErr w:type="spellStart"/>
      <w:r>
        <w:t>Hern</w:t>
      </w:r>
      <w:proofErr w:type="spellEnd"/>
      <w:r>
        <w:t xml:space="preserve"> </w:t>
      </w:r>
      <w:proofErr w:type="spellStart"/>
      <w:r>
        <w:t>brod</w:t>
      </w:r>
      <w:proofErr w:type="spellEnd"/>
      <w:r>
        <w:t xml:space="preserve"> sein etc. </w:t>
      </w:r>
    </w:p>
    <w:p w14:paraId="2CD57D4F" w14:textId="77777777" w:rsidR="00536190" w:rsidRDefault="00536190" w:rsidP="00536190">
      <w:pPr>
        <w:pStyle w:val="StandardWeb"/>
      </w:pPr>
      <w:r>
        <w:t xml:space="preserve">Denn das </w:t>
      </w:r>
      <w:proofErr w:type="spellStart"/>
      <w:r>
        <w:t>red</w:t>
      </w:r>
      <w:proofErr w:type="spellEnd"/>
      <w:r>
        <w:t xml:space="preserve"> und schreib ich von meinem </w:t>
      </w:r>
      <w:proofErr w:type="spellStart"/>
      <w:r>
        <w:t>kopff</w:t>
      </w:r>
      <w:proofErr w:type="spellEnd"/>
      <w:r>
        <w:t xml:space="preserve"> und von meiner </w:t>
      </w:r>
      <w:proofErr w:type="spellStart"/>
      <w:r>
        <w:t>vermoegenheit</w:t>
      </w:r>
      <w:proofErr w:type="spellEnd"/>
      <w:r>
        <w:t xml:space="preserve"> und </w:t>
      </w:r>
      <w:proofErr w:type="spellStart"/>
      <w:r>
        <w:t>verlihener</w:t>
      </w:r>
      <w:proofErr w:type="spellEnd"/>
      <w:r>
        <w:t xml:space="preserve"> </w:t>
      </w:r>
      <w:proofErr w:type="spellStart"/>
      <w:r>
        <w:t>gnad</w:t>
      </w:r>
      <w:proofErr w:type="spellEnd"/>
      <w:r>
        <w:t xml:space="preserve"> / </w:t>
      </w:r>
      <w:proofErr w:type="spellStart"/>
      <w:r>
        <w:t>unnd</w:t>
      </w:r>
      <w:proofErr w:type="spellEnd"/>
      <w:r>
        <w:t xml:space="preserve"> nicht von aller </w:t>
      </w:r>
      <w:proofErr w:type="spellStart"/>
      <w:r>
        <w:t>menschen</w:t>
      </w:r>
      <w:proofErr w:type="spellEnd"/>
      <w:r>
        <w:t xml:space="preserve"> verstand und </w:t>
      </w:r>
      <w:proofErr w:type="spellStart"/>
      <w:r>
        <w:t>gnad</w:t>
      </w:r>
      <w:proofErr w:type="spellEnd"/>
      <w:r>
        <w:t xml:space="preserve"> / Wenn bey solcher </w:t>
      </w:r>
      <w:proofErr w:type="spellStart"/>
      <w:r>
        <w:t>schrifft</w:t>
      </w:r>
      <w:proofErr w:type="spellEnd"/>
      <w:r>
        <w:t xml:space="preserve"> oder rede steht auch / das alles </w:t>
      </w:r>
      <w:proofErr w:type="spellStart"/>
      <w:r>
        <w:t>unaußgeschlossen</w:t>
      </w:r>
      <w:proofErr w:type="spellEnd"/>
      <w:r>
        <w:t xml:space="preserve"> / das </w:t>
      </w:r>
      <w:proofErr w:type="spellStart"/>
      <w:r>
        <w:t>vil</w:t>
      </w:r>
      <w:proofErr w:type="spellEnd"/>
      <w:r>
        <w:t xml:space="preserve"> </w:t>
      </w:r>
      <w:proofErr w:type="spellStart"/>
      <w:r>
        <w:t>tausent</w:t>
      </w:r>
      <w:proofErr w:type="spellEnd"/>
      <w:r>
        <w:t xml:space="preserve"> zu finden </w:t>
      </w:r>
      <w:proofErr w:type="spellStart"/>
      <w:r>
        <w:t>seind</w:t>
      </w:r>
      <w:proofErr w:type="spellEnd"/>
      <w:r>
        <w:t xml:space="preserve"> / welche </w:t>
      </w:r>
      <w:proofErr w:type="spellStart"/>
      <w:r>
        <w:t>vil</w:t>
      </w:r>
      <w:proofErr w:type="spellEnd"/>
      <w:r>
        <w:t xml:space="preserve"> geschickter </w:t>
      </w:r>
      <w:proofErr w:type="spellStart"/>
      <w:r>
        <w:t>augen</w:t>
      </w:r>
      <w:proofErr w:type="spellEnd"/>
      <w:r>
        <w:t xml:space="preserve"> </w:t>
      </w:r>
      <w:proofErr w:type="spellStart"/>
      <w:r>
        <w:t>unnd</w:t>
      </w:r>
      <w:proofErr w:type="spellEnd"/>
      <w:r>
        <w:t xml:space="preserve"> </w:t>
      </w:r>
      <w:proofErr w:type="spellStart"/>
      <w:r>
        <w:t>oren</w:t>
      </w:r>
      <w:proofErr w:type="spellEnd"/>
      <w:r>
        <w:t xml:space="preserve"> von </w:t>
      </w:r>
      <w:proofErr w:type="spellStart"/>
      <w:r>
        <w:t>gott</w:t>
      </w:r>
      <w:proofErr w:type="spellEnd"/>
      <w:r>
        <w:t xml:space="preserve"> haben </w:t>
      </w:r>
      <w:proofErr w:type="spellStart"/>
      <w:r>
        <w:t>entpfangen</w:t>
      </w:r>
      <w:proofErr w:type="spellEnd"/>
      <w:r>
        <w:t xml:space="preserve"> / denn ich / die </w:t>
      </w:r>
      <w:proofErr w:type="spellStart"/>
      <w:r>
        <w:t>gottes</w:t>
      </w:r>
      <w:proofErr w:type="spellEnd"/>
      <w:r>
        <w:t xml:space="preserve"> </w:t>
      </w:r>
      <w:proofErr w:type="spellStart"/>
      <w:r>
        <w:t>wort</w:t>
      </w:r>
      <w:proofErr w:type="spellEnd"/>
      <w:r>
        <w:t xml:space="preserve"> </w:t>
      </w:r>
      <w:proofErr w:type="spellStart"/>
      <w:r>
        <w:t>gründtlicher</w:t>
      </w:r>
      <w:proofErr w:type="spellEnd"/>
      <w:r>
        <w:t xml:space="preserve"> </w:t>
      </w:r>
      <w:proofErr w:type="spellStart"/>
      <w:r>
        <w:t>vernemen</w:t>
      </w:r>
      <w:proofErr w:type="spellEnd"/>
      <w:r>
        <w:t xml:space="preserve"> künden / denn ich / die einen verstand </w:t>
      </w:r>
      <w:proofErr w:type="spellStart"/>
      <w:r>
        <w:t>gottes</w:t>
      </w:r>
      <w:proofErr w:type="spellEnd"/>
      <w:r>
        <w:t xml:space="preserve"> finden / an dem </w:t>
      </w:r>
      <w:proofErr w:type="spellStart"/>
      <w:r>
        <w:t>ort</w:t>
      </w:r>
      <w:proofErr w:type="spellEnd"/>
      <w:r>
        <w:t xml:space="preserve"> / da ich nichts finden mag / Denn ich weiß es </w:t>
      </w:r>
      <w:proofErr w:type="spellStart"/>
      <w:r>
        <w:t>wol</w:t>
      </w:r>
      <w:proofErr w:type="spellEnd"/>
      <w:r>
        <w:t xml:space="preserve"> / das ich durch natürliche </w:t>
      </w:r>
      <w:proofErr w:type="spellStart"/>
      <w:r>
        <w:t>krefften</w:t>
      </w:r>
      <w:proofErr w:type="spellEnd"/>
      <w:r>
        <w:t xml:space="preserve"> / den </w:t>
      </w:r>
      <w:proofErr w:type="spellStart"/>
      <w:r>
        <w:t>synn</w:t>
      </w:r>
      <w:proofErr w:type="spellEnd"/>
      <w:r>
        <w:t xml:space="preserve"> </w:t>
      </w:r>
      <w:proofErr w:type="spellStart"/>
      <w:r>
        <w:t>heyliger</w:t>
      </w:r>
      <w:proofErr w:type="spellEnd"/>
      <w:r>
        <w:t xml:space="preserve"> </w:t>
      </w:r>
      <w:proofErr w:type="spellStart"/>
      <w:r>
        <w:t>schrifft</w:t>
      </w:r>
      <w:proofErr w:type="spellEnd"/>
      <w:r>
        <w:t xml:space="preserve"> nicht vermag ergründen noch </w:t>
      </w:r>
      <w:proofErr w:type="spellStart"/>
      <w:r>
        <w:t>außgraben</w:t>
      </w:r>
      <w:proofErr w:type="spellEnd"/>
      <w:r>
        <w:t xml:space="preserve">. Das alles </w:t>
      </w:r>
      <w:proofErr w:type="spellStart"/>
      <w:r>
        <w:t>solten</w:t>
      </w:r>
      <w:proofErr w:type="spellEnd"/>
      <w:r>
        <w:t xml:space="preserve"> die </w:t>
      </w:r>
      <w:proofErr w:type="spellStart"/>
      <w:r>
        <w:t>leser</w:t>
      </w:r>
      <w:proofErr w:type="spellEnd"/>
      <w:r>
        <w:t xml:space="preserve"> meiner </w:t>
      </w:r>
      <w:proofErr w:type="spellStart"/>
      <w:r>
        <w:t>buecher</w:t>
      </w:r>
      <w:proofErr w:type="spellEnd"/>
      <w:r>
        <w:t xml:space="preserve"> bedacht haben / und nichts für </w:t>
      </w:r>
      <w:proofErr w:type="spellStart"/>
      <w:r>
        <w:t>bewerdt</w:t>
      </w:r>
      <w:proofErr w:type="spellEnd"/>
      <w:r>
        <w:t xml:space="preserve"> und </w:t>
      </w:r>
      <w:proofErr w:type="spellStart"/>
      <w:r>
        <w:t>goetlich</w:t>
      </w:r>
      <w:proofErr w:type="spellEnd"/>
      <w:r>
        <w:t xml:space="preserve"> halten / ehe </w:t>
      </w:r>
      <w:proofErr w:type="spellStart"/>
      <w:r>
        <w:t>sye</w:t>
      </w:r>
      <w:proofErr w:type="spellEnd"/>
      <w:r>
        <w:t xml:space="preserve"> sich </w:t>
      </w:r>
      <w:proofErr w:type="spellStart"/>
      <w:r>
        <w:t>auß</w:t>
      </w:r>
      <w:proofErr w:type="spellEnd"/>
      <w:r>
        <w:t xml:space="preserve"> der </w:t>
      </w:r>
      <w:proofErr w:type="spellStart"/>
      <w:r>
        <w:t>heyligen</w:t>
      </w:r>
      <w:proofErr w:type="spellEnd"/>
      <w:r>
        <w:t xml:space="preserve"> </w:t>
      </w:r>
      <w:proofErr w:type="spellStart"/>
      <w:r>
        <w:t>schrifft</w:t>
      </w:r>
      <w:proofErr w:type="spellEnd"/>
      <w:r>
        <w:t xml:space="preserve"> Gottes versicherten / Die </w:t>
      </w:r>
      <w:proofErr w:type="spellStart"/>
      <w:r>
        <w:t>weyls</w:t>
      </w:r>
      <w:proofErr w:type="spellEnd"/>
      <w:r>
        <w:t xml:space="preserve"> aber nicht geschehen ist / </w:t>
      </w:r>
      <w:proofErr w:type="spellStart"/>
      <w:r>
        <w:t>unn</w:t>
      </w:r>
      <w:proofErr w:type="spellEnd"/>
      <w:r>
        <w:t xml:space="preserve"> noch nicht </w:t>
      </w:r>
      <w:proofErr w:type="spellStart"/>
      <w:r>
        <w:t>vil</w:t>
      </w:r>
      <w:proofErr w:type="spellEnd"/>
      <w:r>
        <w:t xml:space="preserve"> </w:t>
      </w:r>
      <w:proofErr w:type="spellStart"/>
      <w:r>
        <w:t>geschicht</w:t>
      </w:r>
      <w:proofErr w:type="spellEnd"/>
      <w:r>
        <w:t xml:space="preserve"> sollen das </w:t>
      </w:r>
      <w:proofErr w:type="spellStart"/>
      <w:r>
        <w:t>soliche</w:t>
      </w:r>
      <w:proofErr w:type="spellEnd"/>
      <w:r>
        <w:t xml:space="preserve"> Jünger / so allein fassen wer do schreibet / wissen. </w:t>
      </w:r>
    </w:p>
    <w:p w14:paraId="1534F919" w14:textId="77777777" w:rsidR="00536190" w:rsidRDefault="00536190" w:rsidP="00536190">
      <w:pPr>
        <w:pStyle w:val="StandardWeb"/>
      </w:pPr>
      <w:r>
        <w:t xml:space="preserve">Das ich </w:t>
      </w:r>
      <w:proofErr w:type="spellStart"/>
      <w:r>
        <w:t>wol</w:t>
      </w:r>
      <w:proofErr w:type="spellEnd"/>
      <w:r>
        <w:t xml:space="preserve"> willens </w:t>
      </w:r>
      <w:proofErr w:type="spellStart"/>
      <w:r>
        <w:t>binn</w:t>
      </w:r>
      <w:proofErr w:type="spellEnd"/>
      <w:r>
        <w:t xml:space="preserve"> gewest / ein </w:t>
      </w:r>
      <w:proofErr w:type="spellStart"/>
      <w:r>
        <w:t>goetlicher</w:t>
      </w:r>
      <w:proofErr w:type="spellEnd"/>
      <w:r>
        <w:t xml:space="preserve"> </w:t>
      </w:r>
      <w:proofErr w:type="spellStart"/>
      <w:r>
        <w:t>unn</w:t>
      </w:r>
      <w:proofErr w:type="spellEnd"/>
      <w:r>
        <w:t xml:space="preserve"> bewerte </w:t>
      </w:r>
      <w:proofErr w:type="spellStart"/>
      <w:r>
        <w:t>lere</w:t>
      </w:r>
      <w:proofErr w:type="spellEnd"/>
      <w:r>
        <w:t xml:space="preserve"> zu geben / Aber nicht ehe auch nicht </w:t>
      </w:r>
      <w:proofErr w:type="spellStart"/>
      <w:r>
        <w:t>weyter</w:t>
      </w:r>
      <w:proofErr w:type="spellEnd"/>
      <w:r>
        <w:t xml:space="preserve"> / denn so wir die </w:t>
      </w:r>
      <w:proofErr w:type="spellStart"/>
      <w:r>
        <w:t>schrifft</w:t>
      </w:r>
      <w:proofErr w:type="spellEnd"/>
      <w:r>
        <w:t xml:space="preserve"> </w:t>
      </w:r>
      <w:proofErr w:type="spellStart"/>
      <w:r>
        <w:t>gnugsam</w:t>
      </w:r>
      <w:proofErr w:type="spellEnd"/>
      <w:r>
        <w:t xml:space="preserve"> erforschet </w:t>
      </w:r>
      <w:proofErr w:type="spellStart"/>
      <w:r>
        <w:t>unn</w:t>
      </w:r>
      <w:proofErr w:type="spellEnd"/>
      <w:r>
        <w:t xml:space="preserve"> </w:t>
      </w:r>
      <w:proofErr w:type="spellStart"/>
      <w:r>
        <w:t>durchwuelt</w:t>
      </w:r>
      <w:proofErr w:type="spellEnd"/>
      <w:r>
        <w:t xml:space="preserve"> </w:t>
      </w:r>
      <w:proofErr w:type="spellStart"/>
      <w:r>
        <w:t>hetten</w:t>
      </w:r>
      <w:proofErr w:type="spellEnd"/>
      <w:r>
        <w:t xml:space="preserve">. Also das wir eigentlich </w:t>
      </w:r>
      <w:proofErr w:type="spellStart"/>
      <w:r>
        <w:t>wisseten</w:t>
      </w:r>
      <w:proofErr w:type="spellEnd"/>
      <w:r>
        <w:t xml:space="preserve"> / </w:t>
      </w:r>
      <w:proofErr w:type="spellStart"/>
      <w:r>
        <w:t>unn</w:t>
      </w:r>
      <w:proofErr w:type="spellEnd"/>
      <w:r>
        <w:t xml:space="preserve"> nicht meineten / gewiß wurden / </w:t>
      </w:r>
      <w:proofErr w:type="spellStart"/>
      <w:r>
        <w:t>unn</w:t>
      </w:r>
      <w:proofErr w:type="spellEnd"/>
      <w:r>
        <w:t xml:space="preserve"> nichts mehr zweifelten / Ehe das </w:t>
      </w:r>
      <w:proofErr w:type="spellStart"/>
      <w:r>
        <w:t>geschicht</w:t>
      </w:r>
      <w:proofErr w:type="spellEnd"/>
      <w:r>
        <w:t xml:space="preserve"> / </w:t>
      </w:r>
      <w:proofErr w:type="spellStart"/>
      <w:r>
        <w:t>welchs</w:t>
      </w:r>
      <w:proofErr w:type="spellEnd"/>
      <w:r>
        <w:t xml:space="preserve"> noch </w:t>
      </w:r>
      <w:proofErr w:type="spellStart"/>
      <w:r>
        <w:t>ungescheen</w:t>
      </w:r>
      <w:proofErr w:type="spellEnd"/>
      <w:r>
        <w:t xml:space="preserve"> ist / </w:t>
      </w:r>
      <w:proofErr w:type="spellStart"/>
      <w:r>
        <w:t>solt</w:t>
      </w:r>
      <w:proofErr w:type="spellEnd"/>
      <w:r>
        <w:t xml:space="preserve"> mein </w:t>
      </w:r>
      <w:proofErr w:type="spellStart"/>
      <w:r>
        <w:t>lere</w:t>
      </w:r>
      <w:proofErr w:type="spellEnd"/>
      <w:r>
        <w:t xml:space="preserve"> nichts besser </w:t>
      </w:r>
      <w:proofErr w:type="spellStart"/>
      <w:r>
        <w:t>geacht</w:t>
      </w:r>
      <w:proofErr w:type="spellEnd"/>
      <w:r>
        <w:t xml:space="preserve"> werden / denn als ein </w:t>
      </w:r>
      <w:proofErr w:type="spellStart"/>
      <w:r>
        <w:t>wahn</w:t>
      </w:r>
      <w:proofErr w:type="spellEnd"/>
      <w:r>
        <w:t xml:space="preserve"> und gut </w:t>
      </w:r>
      <w:proofErr w:type="spellStart"/>
      <w:r>
        <w:t>dunckel</w:t>
      </w:r>
      <w:proofErr w:type="spellEnd"/>
      <w:r>
        <w:t xml:space="preserve">. </w:t>
      </w:r>
    </w:p>
    <w:p w14:paraId="2C44ECCE" w14:textId="77777777" w:rsidR="00536190" w:rsidRDefault="00536190" w:rsidP="00536190">
      <w:pPr>
        <w:pStyle w:val="StandardWeb"/>
      </w:pPr>
      <w:r>
        <w:t xml:space="preserve">Und die </w:t>
      </w:r>
      <w:proofErr w:type="spellStart"/>
      <w:r>
        <w:t>leüthe</w:t>
      </w:r>
      <w:proofErr w:type="spellEnd"/>
      <w:r>
        <w:t xml:space="preserve"> </w:t>
      </w:r>
      <w:proofErr w:type="spellStart"/>
      <w:r>
        <w:t>solten</w:t>
      </w:r>
      <w:proofErr w:type="spellEnd"/>
      <w:r>
        <w:t xml:space="preserve"> die </w:t>
      </w:r>
      <w:proofErr w:type="spellStart"/>
      <w:r>
        <w:t>zeyt</w:t>
      </w:r>
      <w:proofErr w:type="spellEnd"/>
      <w:r>
        <w:t xml:space="preserve"> nachforschen und erkennen und kein </w:t>
      </w:r>
      <w:proofErr w:type="spellStart"/>
      <w:r>
        <w:t>volkoemlichs</w:t>
      </w:r>
      <w:proofErr w:type="spellEnd"/>
      <w:r>
        <w:t xml:space="preserve"> </w:t>
      </w:r>
      <w:proofErr w:type="spellStart"/>
      <w:r>
        <w:t>odschlißlichs</w:t>
      </w:r>
      <w:proofErr w:type="spellEnd"/>
      <w:r>
        <w:t xml:space="preserve"> </w:t>
      </w:r>
      <w:proofErr w:type="spellStart"/>
      <w:r>
        <w:t>urteyl</w:t>
      </w:r>
      <w:proofErr w:type="spellEnd"/>
      <w:r>
        <w:t xml:space="preserve"> </w:t>
      </w:r>
      <w:proofErr w:type="spellStart"/>
      <w:r>
        <w:t>auß</w:t>
      </w:r>
      <w:proofErr w:type="spellEnd"/>
      <w:r>
        <w:t xml:space="preserve"> meiner </w:t>
      </w:r>
      <w:proofErr w:type="spellStart"/>
      <w:r>
        <w:t>schrifft</w:t>
      </w:r>
      <w:proofErr w:type="spellEnd"/>
      <w:r>
        <w:t xml:space="preserve"> </w:t>
      </w:r>
      <w:proofErr w:type="spellStart"/>
      <w:r>
        <w:t>schepffen</w:t>
      </w:r>
      <w:proofErr w:type="spellEnd"/>
      <w:r>
        <w:t xml:space="preserve"> / </w:t>
      </w:r>
      <w:proofErr w:type="spellStart"/>
      <w:r>
        <w:t>sonder</w:t>
      </w:r>
      <w:proofErr w:type="spellEnd"/>
      <w:r>
        <w:t xml:space="preserve"> still stehn. Als Paulus </w:t>
      </w:r>
      <w:proofErr w:type="spellStart"/>
      <w:r>
        <w:t>leret</w:t>
      </w:r>
      <w:proofErr w:type="spellEnd"/>
      <w:r>
        <w:t xml:space="preserve"> / Einer oder </w:t>
      </w:r>
      <w:proofErr w:type="spellStart"/>
      <w:r>
        <w:t>zwen</w:t>
      </w:r>
      <w:proofErr w:type="spellEnd"/>
      <w:r>
        <w:t xml:space="preserve"> sollen reden / die andere </w:t>
      </w:r>
      <w:proofErr w:type="spellStart"/>
      <w:r>
        <w:t>urteylen</w:t>
      </w:r>
      <w:proofErr w:type="spellEnd"/>
      <w:r>
        <w:t xml:space="preserve"> oder erkennen / So aber einem ein </w:t>
      </w:r>
      <w:proofErr w:type="spellStart"/>
      <w:r>
        <w:t>offenbarung</w:t>
      </w:r>
      <w:proofErr w:type="spellEnd"/>
      <w:r>
        <w:t xml:space="preserve"> </w:t>
      </w:r>
      <w:proofErr w:type="spellStart"/>
      <w:r>
        <w:t>geschicht</w:t>
      </w:r>
      <w:proofErr w:type="spellEnd"/>
      <w:r>
        <w:t xml:space="preserve"> / </w:t>
      </w:r>
      <w:proofErr w:type="spellStart"/>
      <w:r>
        <w:t>sol</w:t>
      </w:r>
      <w:proofErr w:type="spellEnd"/>
      <w:r>
        <w:t xml:space="preserve"> der </w:t>
      </w:r>
      <w:proofErr w:type="spellStart"/>
      <w:r>
        <w:t>redner</w:t>
      </w:r>
      <w:proofErr w:type="spellEnd"/>
      <w:r>
        <w:t xml:space="preserve"> schweigen. Des </w:t>
      </w:r>
      <w:proofErr w:type="spellStart"/>
      <w:r>
        <w:t>solten</w:t>
      </w:r>
      <w:proofErr w:type="spellEnd"/>
      <w:r>
        <w:t xml:space="preserve"> sich meine </w:t>
      </w:r>
      <w:proofErr w:type="spellStart"/>
      <w:r>
        <w:t>leser</w:t>
      </w:r>
      <w:proofErr w:type="spellEnd"/>
      <w:r>
        <w:t xml:space="preserve"> </w:t>
      </w:r>
      <w:proofErr w:type="spellStart"/>
      <w:r>
        <w:t>befleissen</w:t>
      </w:r>
      <w:proofErr w:type="spellEnd"/>
      <w:r>
        <w:t xml:space="preserve"> / nemlich erkennen / </w:t>
      </w:r>
      <w:proofErr w:type="spellStart"/>
      <w:r>
        <w:t>unn</w:t>
      </w:r>
      <w:proofErr w:type="spellEnd"/>
      <w:r>
        <w:t xml:space="preserve"> nicht schlissen noch gewiß machen / ehe die </w:t>
      </w:r>
      <w:proofErr w:type="spellStart"/>
      <w:r>
        <w:t>offenbarung</w:t>
      </w:r>
      <w:proofErr w:type="spellEnd"/>
      <w:r>
        <w:t xml:space="preserve"> kommen wer / </w:t>
      </w:r>
      <w:proofErr w:type="spellStart"/>
      <w:r>
        <w:t>od</w:t>
      </w:r>
      <w:proofErr w:type="spellEnd"/>
      <w:r>
        <w:t xml:space="preserve"> ehe </w:t>
      </w:r>
      <w:proofErr w:type="spellStart"/>
      <w:r>
        <w:t>seye</w:t>
      </w:r>
      <w:proofErr w:type="spellEnd"/>
      <w:r>
        <w:t xml:space="preserve"> von </w:t>
      </w:r>
      <w:proofErr w:type="spellStart"/>
      <w:r>
        <w:t>gotes</w:t>
      </w:r>
      <w:proofErr w:type="spellEnd"/>
      <w:r>
        <w:t xml:space="preserve"> </w:t>
      </w:r>
      <w:proofErr w:type="spellStart"/>
      <w:r>
        <w:t>wort</w:t>
      </w:r>
      <w:proofErr w:type="spellEnd"/>
      <w:r>
        <w:t xml:space="preserve"> überwunden </w:t>
      </w:r>
      <w:proofErr w:type="spellStart"/>
      <w:r>
        <w:t>unn</w:t>
      </w:r>
      <w:proofErr w:type="spellEnd"/>
      <w:r>
        <w:t xml:space="preserve"> gefangen und in einem gehorsam </w:t>
      </w:r>
      <w:proofErr w:type="spellStart"/>
      <w:r>
        <w:t>goetlicher</w:t>
      </w:r>
      <w:proofErr w:type="spellEnd"/>
      <w:r>
        <w:t xml:space="preserve"> </w:t>
      </w:r>
      <w:proofErr w:type="spellStart"/>
      <w:r>
        <w:t>warheit</w:t>
      </w:r>
      <w:proofErr w:type="spellEnd"/>
      <w:r>
        <w:t xml:space="preserve"> </w:t>
      </w:r>
      <w:proofErr w:type="spellStart"/>
      <w:r>
        <w:t>getriben</w:t>
      </w:r>
      <w:proofErr w:type="spellEnd"/>
      <w:r>
        <w:t xml:space="preserve"> </w:t>
      </w:r>
      <w:proofErr w:type="spellStart"/>
      <w:r>
        <w:t>weren</w:t>
      </w:r>
      <w:proofErr w:type="spellEnd"/>
      <w:r>
        <w:t xml:space="preserve">. </w:t>
      </w:r>
    </w:p>
    <w:p w14:paraId="6B3D6191" w14:textId="77777777" w:rsidR="00536190" w:rsidRDefault="00536190" w:rsidP="00536190">
      <w:pPr>
        <w:pStyle w:val="StandardWeb"/>
      </w:pPr>
      <w:r>
        <w:t xml:space="preserve">Aber d </w:t>
      </w:r>
      <w:proofErr w:type="spellStart"/>
      <w:r>
        <w:t>minste</w:t>
      </w:r>
      <w:proofErr w:type="spellEnd"/>
      <w:r>
        <w:t xml:space="preserve"> </w:t>
      </w:r>
      <w:proofErr w:type="spellStart"/>
      <w:r>
        <w:t>teyl</w:t>
      </w:r>
      <w:proofErr w:type="spellEnd"/>
      <w:r>
        <w:t xml:space="preserve"> / </w:t>
      </w:r>
      <w:proofErr w:type="spellStart"/>
      <w:r>
        <w:t>verlist</w:t>
      </w:r>
      <w:proofErr w:type="spellEnd"/>
      <w:r>
        <w:t xml:space="preserve"> die </w:t>
      </w:r>
      <w:proofErr w:type="spellStart"/>
      <w:r>
        <w:t>heylige</w:t>
      </w:r>
      <w:proofErr w:type="spellEnd"/>
      <w:r>
        <w:t xml:space="preserve"> </w:t>
      </w:r>
      <w:proofErr w:type="spellStart"/>
      <w:r>
        <w:t>schrifft</w:t>
      </w:r>
      <w:proofErr w:type="spellEnd"/>
      <w:r>
        <w:t xml:space="preserve"> und wenig achten was in der </w:t>
      </w:r>
      <w:proofErr w:type="spellStart"/>
      <w:r>
        <w:t>schrifft</w:t>
      </w:r>
      <w:proofErr w:type="spellEnd"/>
      <w:r>
        <w:t xml:space="preserve"> </w:t>
      </w:r>
      <w:proofErr w:type="spellStart"/>
      <w:r>
        <w:t>gegründt</w:t>
      </w:r>
      <w:proofErr w:type="spellEnd"/>
      <w:r>
        <w:t xml:space="preserve"> ist / aber </w:t>
      </w:r>
      <w:proofErr w:type="spellStart"/>
      <w:r>
        <w:t>vil</w:t>
      </w:r>
      <w:proofErr w:type="spellEnd"/>
      <w:r>
        <w:t xml:space="preserve"> </w:t>
      </w:r>
      <w:proofErr w:type="spellStart"/>
      <w:r>
        <w:t>rhuemen</w:t>
      </w:r>
      <w:proofErr w:type="spellEnd"/>
      <w:r>
        <w:t xml:space="preserve"> </w:t>
      </w:r>
      <w:proofErr w:type="spellStart"/>
      <w:r>
        <w:t>personen</w:t>
      </w:r>
      <w:proofErr w:type="spellEnd"/>
      <w:r>
        <w:t xml:space="preserve"> / </w:t>
      </w:r>
      <w:proofErr w:type="spellStart"/>
      <w:r>
        <w:t>unn</w:t>
      </w:r>
      <w:proofErr w:type="spellEnd"/>
      <w:r>
        <w:t xml:space="preserve"> haben keinen andern </w:t>
      </w:r>
      <w:proofErr w:type="spellStart"/>
      <w:r>
        <w:t>trost</w:t>
      </w:r>
      <w:proofErr w:type="spellEnd"/>
      <w:r>
        <w:t xml:space="preserve"> oder </w:t>
      </w:r>
      <w:proofErr w:type="spellStart"/>
      <w:r>
        <w:t>grund</w:t>
      </w:r>
      <w:proofErr w:type="spellEnd"/>
      <w:r>
        <w:t xml:space="preserve"> / denn </w:t>
      </w:r>
      <w:proofErr w:type="spellStart"/>
      <w:r>
        <w:t>disen</w:t>
      </w:r>
      <w:proofErr w:type="spellEnd"/>
      <w:r>
        <w:t xml:space="preserve"> </w:t>
      </w:r>
      <w:proofErr w:type="spellStart"/>
      <w:r>
        <w:t>sandichten</w:t>
      </w:r>
      <w:proofErr w:type="spellEnd"/>
      <w:r>
        <w:t xml:space="preserve"> Der </w:t>
      </w:r>
      <w:proofErr w:type="spellStart"/>
      <w:r>
        <w:t>od</w:t>
      </w:r>
      <w:proofErr w:type="spellEnd"/>
      <w:r>
        <w:t xml:space="preserve"> </w:t>
      </w:r>
      <w:proofErr w:type="spellStart"/>
      <w:r>
        <w:t>jhener</w:t>
      </w:r>
      <w:proofErr w:type="spellEnd"/>
      <w:r>
        <w:t xml:space="preserve"> hats </w:t>
      </w:r>
      <w:proofErr w:type="spellStart"/>
      <w:r>
        <w:t>geschriben</w:t>
      </w:r>
      <w:proofErr w:type="spellEnd"/>
      <w:r>
        <w:t xml:space="preserve"> / der lernet das ich </w:t>
      </w:r>
      <w:proofErr w:type="spellStart"/>
      <w:r>
        <w:t>halts</w:t>
      </w:r>
      <w:proofErr w:type="spellEnd"/>
      <w:r>
        <w:t xml:space="preserve"> mit </w:t>
      </w:r>
      <w:proofErr w:type="spellStart"/>
      <w:r>
        <w:t>jm</w:t>
      </w:r>
      <w:proofErr w:type="spellEnd"/>
      <w:r>
        <w:t xml:space="preserve">. Also suchen </w:t>
      </w:r>
      <w:proofErr w:type="spellStart"/>
      <w:r>
        <w:t>sye</w:t>
      </w:r>
      <w:proofErr w:type="spellEnd"/>
      <w:r>
        <w:t xml:space="preserve"> nicht den </w:t>
      </w:r>
      <w:proofErr w:type="spellStart"/>
      <w:r>
        <w:t>brunn</w:t>
      </w:r>
      <w:proofErr w:type="spellEnd"/>
      <w:r>
        <w:t xml:space="preserve"> der lebendigen </w:t>
      </w:r>
      <w:proofErr w:type="spellStart"/>
      <w:r>
        <w:t>unn</w:t>
      </w:r>
      <w:proofErr w:type="spellEnd"/>
      <w:r>
        <w:t xml:space="preserve"> </w:t>
      </w:r>
      <w:proofErr w:type="spellStart"/>
      <w:r>
        <w:t>unbetriglichen</w:t>
      </w:r>
      <w:proofErr w:type="spellEnd"/>
      <w:r>
        <w:t xml:space="preserve"> </w:t>
      </w:r>
      <w:proofErr w:type="spellStart"/>
      <w:r>
        <w:t>wasser</w:t>
      </w:r>
      <w:proofErr w:type="spellEnd"/>
      <w:r>
        <w:t xml:space="preserve"> / </w:t>
      </w:r>
      <w:proofErr w:type="spellStart"/>
      <w:r>
        <w:t>sonder</w:t>
      </w:r>
      <w:proofErr w:type="spellEnd"/>
      <w:r>
        <w:t xml:space="preserve"> </w:t>
      </w:r>
      <w:proofErr w:type="spellStart"/>
      <w:r>
        <w:t>cistern</w:t>
      </w:r>
      <w:proofErr w:type="spellEnd"/>
      <w:r>
        <w:t xml:space="preserve"> / </w:t>
      </w:r>
      <w:proofErr w:type="spellStart"/>
      <w:r>
        <w:t>auß</w:t>
      </w:r>
      <w:proofErr w:type="spellEnd"/>
      <w:r>
        <w:t xml:space="preserve"> welchen natürlich nicht </w:t>
      </w:r>
      <w:proofErr w:type="spellStart"/>
      <w:r>
        <w:t>guts</w:t>
      </w:r>
      <w:proofErr w:type="spellEnd"/>
      <w:r>
        <w:t xml:space="preserve"> und kein </w:t>
      </w:r>
      <w:proofErr w:type="spellStart"/>
      <w:r>
        <w:t>warheyt</w:t>
      </w:r>
      <w:proofErr w:type="spellEnd"/>
      <w:r>
        <w:t xml:space="preserve"> fliessen </w:t>
      </w:r>
      <w:proofErr w:type="spellStart"/>
      <w:r>
        <w:t>kan</w:t>
      </w:r>
      <w:proofErr w:type="spellEnd"/>
      <w:r>
        <w:t xml:space="preserve"> / </w:t>
      </w:r>
      <w:proofErr w:type="spellStart"/>
      <w:r>
        <w:t>sonder</w:t>
      </w:r>
      <w:proofErr w:type="spellEnd"/>
      <w:r>
        <w:t xml:space="preserve"> </w:t>
      </w:r>
      <w:proofErr w:type="spellStart"/>
      <w:r>
        <w:t>torheyt</w:t>
      </w:r>
      <w:proofErr w:type="spellEnd"/>
      <w:r>
        <w:t xml:space="preserve"> / betrug etc. Nemlich / </w:t>
      </w:r>
      <w:proofErr w:type="spellStart"/>
      <w:r>
        <w:t>Sye</w:t>
      </w:r>
      <w:proofErr w:type="spellEnd"/>
      <w:r>
        <w:t xml:space="preserve"> verlassen </w:t>
      </w:r>
      <w:proofErr w:type="spellStart"/>
      <w:r>
        <w:t>gott</w:t>
      </w:r>
      <w:proofErr w:type="spellEnd"/>
      <w:r>
        <w:t xml:space="preserve"> / und sehen </w:t>
      </w:r>
      <w:proofErr w:type="spellStart"/>
      <w:r>
        <w:t>menschen</w:t>
      </w:r>
      <w:proofErr w:type="spellEnd"/>
      <w:r>
        <w:t xml:space="preserve"> an / von welchen </w:t>
      </w:r>
      <w:proofErr w:type="spellStart"/>
      <w:r>
        <w:t>steet</w:t>
      </w:r>
      <w:proofErr w:type="spellEnd"/>
      <w:r>
        <w:t xml:space="preserve"> </w:t>
      </w:r>
      <w:proofErr w:type="spellStart"/>
      <w:r>
        <w:t>geschriben</w:t>
      </w:r>
      <w:proofErr w:type="spellEnd"/>
      <w:r>
        <w:t xml:space="preserve"> Wz </w:t>
      </w:r>
      <w:proofErr w:type="spellStart"/>
      <w:r>
        <w:t>uß</w:t>
      </w:r>
      <w:proofErr w:type="spellEnd"/>
      <w:r>
        <w:t xml:space="preserve"> </w:t>
      </w:r>
      <w:proofErr w:type="spellStart"/>
      <w:r>
        <w:t>iren</w:t>
      </w:r>
      <w:proofErr w:type="spellEnd"/>
      <w:r>
        <w:t xml:space="preserve"> </w:t>
      </w:r>
      <w:proofErr w:type="spellStart"/>
      <w:r>
        <w:t>hertzen</w:t>
      </w:r>
      <w:proofErr w:type="spellEnd"/>
      <w:r>
        <w:t xml:space="preserve"> </w:t>
      </w:r>
      <w:proofErr w:type="spellStart"/>
      <w:r>
        <w:t>geet</w:t>
      </w:r>
      <w:proofErr w:type="spellEnd"/>
      <w:r>
        <w:t xml:space="preserve"> / </w:t>
      </w:r>
      <w:proofErr w:type="spellStart"/>
      <w:r>
        <w:t>dz</w:t>
      </w:r>
      <w:proofErr w:type="spellEnd"/>
      <w:r>
        <w:t xml:space="preserve"> befleckt </w:t>
      </w:r>
      <w:proofErr w:type="spellStart"/>
      <w:r>
        <w:t>sye</w:t>
      </w:r>
      <w:proofErr w:type="spellEnd"/>
      <w:r>
        <w:t xml:space="preserve"> Mat. 15. Item / Alle </w:t>
      </w:r>
      <w:proofErr w:type="spellStart"/>
      <w:r>
        <w:t>menschen</w:t>
      </w:r>
      <w:proofErr w:type="spellEnd"/>
      <w:r>
        <w:t xml:space="preserve"> </w:t>
      </w:r>
      <w:proofErr w:type="spellStart"/>
      <w:r>
        <w:t>seind</w:t>
      </w:r>
      <w:proofErr w:type="spellEnd"/>
      <w:r>
        <w:t xml:space="preserve"> </w:t>
      </w:r>
      <w:proofErr w:type="spellStart"/>
      <w:r>
        <w:t>lügner</w:t>
      </w:r>
      <w:proofErr w:type="spellEnd"/>
      <w:r>
        <w:t xml:space="preserve"> / Psal. 17. keiner achtet </w:t>
      </w:r>
      <w:proofErr w:type="spellStart"/>
      <w:r>
        <w:t>gott</w:t>
      </w:r>
      <w:proofErr w:type="spellEnd"/>
      <w:r>
        <w:t xml:space="preserve"> Psal. 20.4. Wissend </w:t>
      </w:r>
      <w:proofErr w:type="spellStart"/>
      <w:r>
        <w:t>ir</w:t>
      </w:r>
      <w:proofErr w:type="spellEnd"/>
      <w:r>
        <w:t xml:space="preserve"> nicht was die </w:t>
      </w:r>
      <w:proofErr w:type="spellStart"/>
      <w:r>
        <w:t>schrifft</w:t>
      </w:r>
      <w:proofErr w:type="spellEnd"/>
      <w:r>
        <w:t xml:space="preserve"> </w:t>
      </w:r>
      <w:proofErr w:type="spellStart"/>
      <w:r>
        <w:t>redt</w:t>
      </w:r>
      <w:proofErr w:type="spellEnd"/>
      <w:r>
        <w:t xml:space="preserve">? Spricht nicht </w:t>
      </w:r>
      <w:proofErr w:type="spellStart"/>
      <w:r>
        <w:t>gott</w:t>
      </w:r>
      <w:proofErr w:type="spellEnd"/>
      <w:r>
        <w:t xml:space="preserve"> also: Verflucht ist der uff </w:t>
      </w:r>
      <w:proofErr w:type="spellStart"/>
      <w:r>
        <w:t>menschen</w:t>
      </w:r>
      <w:proofErr w:type="spellEnd"/>
      <w:r>
        <w:t xml:space="preserve"> </w:t>
      </w:r>
      <w:proofErr w:type="spellStart"/>
      <w:r>
        <w:t>vertrawet</w:t>
      </w:r>
      <w:proofErr w:type="spellEnd"/>
      <w:r>
        <w:t xml:space="preserve">: Item Alles was </w:t>
      </w:r>
      <w:proofErr w:type="spellStart"/>
      <w:r>
        <w:t>fleisch</w:t>
      </w:r>
      <w:proofErr w:type="spellEnd"/>
      <w:r>
        <w:t xml:space="preserve"> </w:t>
      </w:r>
      <w:proofErr w:type="spellStart"/>
      <w:r>
        <w:t>unnd</w:t>
      </w:r>
      <w:proofErr w:type="spellEnd"/>
      <w:r>
        <w:t xml:space="preserve"> </w:t>
      </w:r>
      <w:proofErr w:type="spellStart"/>
      <w:r>
        <w:t>blut</w:t>
      </w:r>
      <w:proofErr w:type="spellEnd"/>
      <w:r>
        <w:t xml:space="preserve"> offenbart / das ist Satanisch und nicht </w:t>
      </w:r>
      <w:proofErr w:type="spellStart"/>
      <w:r>
        <w:t>Goetlich</w:t>
      </w:r>
      <w:proofErr w:type="spellEnd"/>
      <w:r>
        <w:t xml:space="preserve"> / </w:t>
      </w:r>
      <w:proofErr w:type="spellStart"/>
      <w:r>
        <w:t>verfuerisch</w:t>
      </w:r>
      <w:proofErr w:type="spellEnd"/>
      <w:r>
        <w:t xml:space="preserve"> und </w:t>
      </w:r>
      <w:proofErr w:type="spellStart"/>
      <w:r>
        <w:t>nit</w:t>
      </w:r>
      <w:proofErr w:type="spellEnd"/>
      <w:r>
        <w:t xml:space="preserve"> </w:t>
      </w:r>
      <w:proofErr w:type="spellStart"/>
      <w:r>
        <w:t>warhafftig</w:t>
      </w:r>
      <w:proofErr w:type="spellEnd"/>
      <w:r>
        <w:t xml:space="preserve"> / </w:t>
      </w:r>
      <w:proofErr w:type="spellStart"/>
      <w:r>
        <w:t>verechtlich</w:t>
      </w:r>
      <w:proofErr w:type="spellEnd"/>
      <w:r>
        <w:t xml:space="preserve"> und nicht </w:t>
      </w:r>
      <w:proofErr w:type="spellStart"/>
      <w:r>
        <w:t>loeblich</w:t>
      </w:r>
      <w:proofErr w:type="spellEnd"/>
      <w:r>
        <w:t xml:space="preserve"> / Ist das </w:t>
      </w:r>
      <w:proofErr w:type="spellStart"/>
      <w:r>
        <w:t>nit</w:t>
      </w:r>
      <w:proofErr w:type="spellEnd"/>
      <w:r>
        <w:t xml:space="preserve"> </w:t>
      </w:r>
      <w:proofErr w:type="spellStart"/>
      <w:r>
        <w:t>erschecklich</w:t>
      </w:r>
      <w:proofErr w:type="spellEnd"/>
      <w:r>
        <w:t xml:space="preserve"> / </w:t>
      </w:r>
      <w:proofErr w:type="spellStart"/>
      <w:r>
        <w:t>dz</w:t>
      </w:r>
      <w:proofErr w:type="spellEnd"/>
      <w:r>
        <w:t xml:space="preserve"> menschliche </w:t>
      </w:r>
      <w:proofErr w:type="spellStart"/>
      <w:r>
        <w:t>weißheit</w:t>
      </w:r>
      <w:proofErr w:type="spellEnd"/>
      <w:r>
        <w:t xml:space="preserve"> ein </w:t>
      </w:r>
      <w:proofErr w:type="spellStart"/>
      <w:r>
        <w:t>feindtschafft</w:t>
      </w:r>
      <w:proofErr w:type="spellEnd"/>
      <w:r>
        <w:t xml:space="preserve"> </w:t>
      </w:r>
      <w:proofErr w:type="spellStart"/>
      <w:r>
        <w:t>kegen</w:t>
      </w:r>
      <w:proofErr w:type="spellEnd"/>
      <w:r>
        <w:t xml:space="preserve"> Gott ist? Und </w:t>
      </w:r>
      <w:proofErr w:type="spellStart"/>
      <w:r>
        <w:t>dz</w:t>
      </w:r>
      <w:proofErr w:type="spellEnd"/>
      <w:r>
        <w:t xml:space="preserve"> unser </w:t>
      </w:r>
      <w:proofErr w:type="spellStart"/>
      <w:r>
        <w:t>weyßheit</w:t>
      </w:r>
      <w:proofErr w:type="spellEnd"/>
      <w:r>
        <w:t xml:space="preserve"> Gott nicht </w:t>
      </w:r>
      <w:proofErr w:type="spellStart"/>
      <w:r>
        <w:t>kan</w:t>
      </w:r>
      <w:proofErr w:type="spellEnd"/>
      <w:r>
        <w:t xml:space="preserve"> </w:t>
      </w:r>
      <w:proofErr w:type="spellStart"/>
      <w:r>
        <w:t>woll</w:t>
      </w:r>
      <w:proofErr w:type="spellEnd"/>
      <w:r>
        <w:t xml:space="preserve"> gefallen? Daraus </w:t>
      </w:r>
      <w:proofErr w:type="spellStart"/>
      <w:r>
        <w:t>solt</w:t>
      </w:r>
      <w:proofErr w:type="spellEnd"/>
      <w:r>
        <w:t xml:space="preserve"> </w:t>
      </w:r>
      <w:proofErr w:type="spellStart"/>
      <w:r>
        <w:t>jr</w:t>
      </w:r>
      <w:proofErr w:type="spellEnd"/>
      <w:r>
        <w:t xml:space="preserve"> </w:t>
      </w:r>
      <w:proofErr w:type="spellStart"/>
      <w:r>
        <w:t>ye</w:t>
      </w:r>
      <w:proofErr w:type="spellEnd"/>
      <w:r>
        <w:t xml:space="preserve"> </w:t>
      </w:r>
      <w:proofErr w:type="spellStart"/>
      <w:r>
        <w:t>allesampt</w:t>
      </w:r>
      <w:proofErr w:type="spellEnd"/>
      <w:r>
        <w:t xml:space="preserve"> klug und </w:t>
      </w:r>
      <w:proofErr w:type="spellStart"/>
      <w:r>
        <w:t>gewis</w:t>
      </w:r>
      <w:proofErr w:type="spellEnd"/>
      <w:r>
        <w:t xml:space="preserve"> sein </w:t>
      </w:r>
      <w:proofErr w:type="spellStart"/>
      <w:r>
        <w:t>dz</w:t>
      </w:r>
      <w:proofErr w:type="spellEnd"/>
      <w:r>
        <w:t xml:space="preserve"> nicht gut ist / noch </w:t>
      </w:r>
      <w:proofErr w:type="spellStart"/>
      <w:r>
        <w:t>Goetlich</w:t>
      </w:r>
      <w:proofErr w:type="spellEnd"/>
      <w:r>
        <w:t xml:space="preserve"> </w:t>
      </w:r>
      <w:proofErr w:type="spellStart"/>
      <w:r>
        <w:t>gesein</w:t>
      </w:r>
      <w:proofErr w:type="spellEnd"/>
      <w:r>
        <w:t xml:space="preserve"> </w:t>
      </w:r>
      <w:proofErr w:type="spellStart"/>
      <w:r>
        <w:t>kan</w:t>
      </w:r>
      <w:proofErr w:type="spellEnd"/>
      <w:r>
        <w:t xml:space="preserve"> / was das </w:t>
      </w:r>
      <w:proofErr w:type="spellStart"/>
      <w:r>
        <w:t>fleisch</w:t>
      </w:r>
      <w:proofErr w:type="spellEnd"/>
      <w:r>
        <w:t xml:space="preserve"> </w:t>
      </w:r>
      <w:proofErr w:type="spellStart"/>
      <w:r>
        <w:t>unnd</w:t>
      </w:r>
      <w:proofErr w:type="spellEnd"/>
      <w:r>
        <w:t xml:space="preserve"> das </w:t>
      </w:r>
      <w:proofErr w:type="spellStart"/>
      <w:r>
        <w:t>blut</w:t>
      </w:r>
      <w:proofErr w:type="spellEnd"/>
      <w:r>
        <w:t xml:space="preserve"> des </w:t>
      </w:r>
      <w:proofErr w:type="spellStart"/>
      <w:r>
        <w:t>Carolstats</w:t>
      </w:r>
      <w:proofErr w:type="spellEnd"/>
      <w:r>
        <w:t xml:space="preserve"> </w:t>
      </w:r>
      <w:proofErr w:type="spellStart"/>
      <w:r>
        <w:t>erfindt</w:t>
      </w:r>
      <w:proofErr w:type="spellEnd"/>
      <w:r>
        <w:t xml:space="preserve"> / </w:t>
      </w:r>
      <w:proofErr w:type="spellStart"/>
      <w:r>
        <w:t>versteet</w:t>
      </w:r>
      <w:proofErr w:type="spellEnd"/>
      <w:r>
        <w:t xml:space="preserve"> </w:t>
      </w:r>
      <w:proofErr w:type="spellStart"/>
      <w:r>
        <w:t>unnd</w:t>
      </w:r>
      <w:proofErr w:type="spellEnd"/>
      <w:r>
        <w:t xml:space="preserve"> </w:t>
      </w:r>
      <w:proofErr w:type="spellStart"/>
      <w:r>
        <w:t>furlegt</w:t>
      </w:r>
      <w:proofErr w:type="spellEnd"/>
      <w:r>
        <w:t xml:space="preserve"> oder lernet. Nu aber ist es nicht gut noch </w:t>
      </w:r>
      <w:proofErr w:type="spellStart"/>
      <w:r>
        <w:t>unferlich</w:t>
      </w:r>
      <w:proofErr w:type="spellEnd"/>
      <w:r>
        <w:t xml:space="preserve">? Ey so </w:t>
      </w:r>
      <w:proofErr w:type="spellStart"/>
      <w:r>
        <w:t>solt</w:t>
      </w:r>
      <w:proofErr w:type="spellEnd"/>
      <w:r>
        <w:t xml:space="preserve"> </w:t>
      </w:r>
      <w:proofErr w:type="spellStart"/>
      <w:r>
        <w:t>jr</w:t>
      </w:r>
      <w:proofErr w:type="spellEnd"/>
      <w:r>
        <w:t xml:space="preserve"> </w:t>
      </w:r>
      <w:proofErr w:type="spellStart"/>
      <w:r>
        <w:t>billich</w:t>
      </w:r>
      <w:proofErr w:type="spellEnd"/>
      <w:r>
        <w:t xml:space="preserve"> ins </w:t>
      </w:r>
      <w:proofErr w:type="spellStart"/>
      <w:r>
        <w:t>Carlstats</w:t>
      </w:r>
      <w:proofErr w:type="spellEnd"/>
      <w:r>
        <w:t xml:space="preserve"> </w:t>
      </w:r>
      <w:proofErr w:type="spellStart"/>
      <w:r>
        <w:t>buechern</w:t>
      </w:r>
      <w:proofErr w:type="spellEnd"/>
      <w:r>
        <w:t xml:space="preserve"> fürchten / das </w:t>
      </w:r>
      <w:proofErr w:type="spellStart"/>
      <w:r>
        <w:t>jr</w:t>
      </w:r>
      <w:proofErr w:type="spellEnd"/>
      <w:r>
        <w:t xml:space="preserve"> </w:t>
      </w:r>
      <w:proofErr w:type="spellStart"/>
      <w:r>
        <w:t>etwasw</w:t>
      </w:r>
      <w:proofErr w:type="spellEnd"/>
      <w:r>
        <w:t xml:space="preserve"> </w:t>
      </w:r>
      <w:proofErr w:type="spellStart"/>
      <w:r>
        <w:t>fur</w:t>
      </w:r>
      <w:proofErr w:type="spellEnd"/>
      <w:r>
        <w:t xml:space="preserve"> Gottis </w:t>
      </w:r>
      <w:proofErr w:type="spellStart"/>
      <w:r>
        <w:t>ergreiffen</w:t>
      </w:r>
      <w:proofErr w:type="spellEnd"/>
      <w:r>
        <w:t xml:space="preserve"> </w:t>
      </w:r>
      <w:proofErr w:type="spellStart"/>
      <w:r>
        <w:t>moecht</w:t>
      </w:r>
      <w:proofErr w:type="spellEnd"/>
      <w:r>
        <w:t xml:space="preserve"> / </w:t>
      </w:r>
      <w:proofErr w:type="spellStart"/>
      <w:r>
        <w:t>dz</w:t>
      </w:r>
      <w:proofErr w:type="spellEnd"/>
      <w:r>
        <w:t xml:space="preserve"> </w:t>
      </w:r>
      <w:proofErr w:type="spellStart"/>
      <w:r>
        <w:t>Carlstats</w:t>
      </w:r>
      <w:proofErr w:type="spellEnd"/>
      <w:r>
        <w:t xml:space="preserve"> ist / Etwas </w:t>
      </w:r>
      <w:proofErr w:type="spellStart"/>
      <w:r>
        <w:t>fur</w:t>
      </w:r>
      <w:proofErr w:type="spellEnd"/>
      <w:r>
        <w:t xml:space="preserve"> gut / das </w:t>
      </w:r>
      <w:proofErr w:type="spellStart"/>
      <w:r>
        <w:t>boes</w:t>
      </w:r>
      <w:proofErr w:type="spellEnd"/>
      <w:r>
        <w:t xml:space="preserve"> ist / </w:t>
      </w:r>
      <w:proofErr w:type="spellStart"/>
      <w:r>
        <w:t>moechtet</w:t>
      </w:r>
      <w:proofErr w:type="spellEnd"/>
      <w:r>
        <w:t xml:space="preserve"> erwischen. Nu thut </w:t>
      </w:r>
      <w:proofErr w:type="spellStart"/>
      <w:r>
        <w:t>augen</w:t>
      </w:r>
      <w:proofErr w:type="spellEnd"/>
      <w:r>
        <w:t xml:space="preserve"> und </w:t>
      </w:r>
      <w:proofErr w:type="spellStart"/>
      <w:r>
        <w:t>hirn</w:t>
      </w:r>
      <w:proofErr w:type="spellEnd"/>
      <w:r>
        <w:t xml:space="preserve"> </w:t>
      </w:r>
      <w:proofErr w:type="spellStart"/>
      <w:r>
        <w:t>auff</w:t>
      </w:r>
      <w:proofErr w:type="spellEnd"/>
      <w:r>
        <w:t xml:space="preserve"> und bittend Gott / das er euch </w:t>
      </w:r>
      <w:proofErr w:type="spellStart"/>
      <w:r>
        <w:t>fur</w:t>
      </w:r>
      <w:proofErr w:type="spellEnd"/>
      <w:r>
        <w:t xml:space="preserve"> falscher </w:t>
      </w:r>
      <w:proofErr w:type="spellStart"/>
      <w:r>
        <w:t>lere</w:t>
      </w:r>
      <w:proofErr w:type="spellEnd"/>
      <w:r>
        <w:t xml:space="preserve"> </w:t>
      </w:r>
      <w:proofErr w:type="spellStart"/>
      <w:r>
        <w:t>beware</w:t>
      </w:r>
      <w:proofErr w:type="spellEnd"/>
      <w:r>
        <w:t xml:space="preserve"> / so </w:t>
      </w:r>
      <w:proofErr w:type="spellStart"/>
      <w:r>
        <w:t>offt</w:t>
      </w:r>
      <w:proofErr w:type="spellEnd"/>
      <w:r>
        <w:t xml:space="preserve"> </w:t>
      </w:r>
      <w:proofErr w:type="spellStart"/>
      <w:r>
        <w:t>ir</w:t>
      </w:r>
      <w:proofErr w:type="spellEnd"/>
      <w:r>
        <w:t xml:space="preserve"> der </w:t>
      </w:r>
      <w:proofErr w:type="spellStart"/>
      <w:r>
        <w:t>menschen</w:t>
      </w:r>
      <w:proofErr w:type="spellEnd"/>
      <w:r>
        <w:t xml:space="preserve"> </w:t>
      </w:r>
      <w:proofErr w:type="spellStart"/>
      <w:r>
        <w:t>buecher</w:t>
      </w:r>
      <w:proofErr w:type="spellEnd"/>
      <w:r>
        <w:t xml:space="preserve"> lesend. </w:t>
      </w:r>
    </w:p>
    <w:p w14:paraId="2CD4E380" w14:textId="77777777" w:rsidR="00536190" w:rsidRDefault="00536190" w:rsidP="00536190">
      <w:pPr>
        <w:pStyle w:val="StandardWeb"/>
      </w:pPr>
      <w:r>
        <w:t xml:space="preserve">Warlich mir ist es je wider gewest / das etliche </w:t>
      </w:r>
      <w:proofErr w:type="spellStart"/>
      <w:r>
        <w:t>auff</w:t>
      </w:r>
      <w:proofErr w:type="spellEnd"/>
      <w:r>
        <w:t xml:space="preserve"> die </w:t>
      </w:r>
      <w:proofErr w:type="spellStart"/>
      <w:r>
        <w:t>person</w:t>
      </w:r>
      <w:proofErr w:type="spellEnd"/>
      <w:r>
        <w:t xml:space="preserve"> zufallen und </w:t>
      </w:r>
      <w:proofErr w:type="spellStart"/>
      <w:r>
        <w:t>drauff</w:t>
      </w:r>
      <w:proofErr w:type="spellEnd"/>
      <w:r>
        <w:t xml:space="preserve"> </w:t>
      </w:r>
      <w:proofErr w:type="spellStart"/>
      <w:r>
        <w:t>behafften</w:t>
      </w:r>
      <w:proofErr w:type="spellEnd"/>
      <w:r>
        <w:t xml:space="preserve">. </w:t>
      </w:r>
      <w:proofErr w:type="spellStart"/>
      <w:r>
        <w:t>Wiltu</w:t>
      </w:r>
      <w:proofErr w:type="spellEnd"/>
      <w:r>
        <w:t xml:space="preserve"> aber nach </w:t>
      </w:r>
      <w:proofErr w:type="spellStart"/>
      <w:r>
        <w:t>personen</w:t>
      </w:r>
      <w:proofErr w:type="spellEnd"/>
      <w:r>
        <w:t xml:space="preserve"> </w:t>
      </w:r>
      <w:proofErr w:type="spellStart"/>
      <w:r>
        <w:t>ruemen</w:t>
      </w:r>
      <w:proofErr w:type="spellEnd"/>
      <w:r>
        <w:t xml:space="preserve"> / </w:t>
      </w:r>
      <w:proofErr w:type="spellStart"/>
      <w:r>
        <w:t>Zwinglium</w:t>
      </w:r>
      <w:proofErr w:type="spellEnd"/>
      <w:r>
        <w:t xml:space="preserve"> </w:t>
      </w:r>
      <w:proofErr w:type="spellStart"/>
      <w:r>
        <w:t>odder</w:t>
      </w:r>
      <w:proofErr w:type="spellEnd"/>
      <w:r>
        <w:t xml:space="preserve"> </w:t>
      </w:r>
      <w:proofErr w:type="spellStart"/>
      <w:r>
        <w:t>Carlstat</w:t>
      </w:r>
      <w:proofErr w:type="spellEnd"/>
      <w:r>
        <w:t xml:space="preserve"> / so </w:t>
      </w:r>
      <w:proofErr w:type="spellStart"/>
      <w:r>
        <w:t>würdtestu</w:t>
      </w:r>
      <w:proofErr w:type="spellEnd"/>
      <w:r>
        <w:t xml:space="preserve"> nichts gewinnen / als itzt gesagt ist / und dich in </w:t>
      </w:r>
      <w:proofErr w:type="spellStart"/>
      <w:r>
        <w:t>ferlickeit</w:t>
      </w:r>
      <w:proofErr w:type="spellEnd"/>
      <w:r>
        <w:t xml:space="preserve"> setzen / als ich dich jetzt gewarnet hab. Uber das </w:t>
      </w:r>
      <w:proofErr w:type="spellStart"/>
      <w:r>
        <w:t>weyssestu</w:t>
      </w:r>
      <w:proofErr w:type="spellEnd"/>
      <w:r>
        <w:t xml:space="preserve"> fast </w:t>
      </w:r>
      <w:proofErr w:type="spellStart"/>
      <w:r>
        <w:t>wol</w:t>
      </w:r>
      <w:proofErr w:type="spellEnd"/>
      <w:r>
        <w:t xml:space="preserve"> / das viel </w:t>
      </w:r>
      <w:proofErr w:type="spellStart"/>
      <w:r>
        <w:t>heyligen</w:t>
      </w:r>
      <w:proofErr w:type="spellEnd"/>
      <w:r>
        <w:t xml:space="preserve"> sind gewest / und noch sind / welche </w:t>
      </w:r>
      <w:proofErr w:type="spellStart"/>
      <w:r>
        <w:t>dise</w:t>
      </w:r>
      <w:proofErr w:type="spellEnd"/>
      <w:r>
        <w:t xml:space="preserve"> </w:t>
      </w:r>
      <w:proofErr w:type="spellStart"/>
      <w:r>
        <w:t>lere</w:t>
      </w:r>
      <w:proofErr w:type="spellEnd"/>
      <w:r>
        <w:t xml:space="preserve"> / Der leib Christi ist leiblich </w:t>
      </w:r>
      <w:proofErr w:type="spellStart"/>
      <w:r>
        <w:t>inn</w:t>
      </w:r>
      <w:proofErr w:type="spellEnd"/>
      <w:r>
        <w:t xml:space="preserve"> dem Sacrament </w:t>
      </w:r>
      <w:proofErr w:type="spellStart"/>
      <w:r>
        <w:t>unnd</w:t>
      </w:r>
      <w:proofErr w:type="spellEnd"/>
      <w:r>
        <w:t xml:space="preserve"> wird leiblich genossen / für </w:t>
      </w:r>
      <w:proofErr w:type="spellStart"/>
      <w:r>
        <w:t>Goettlich</w:t>
      </w:r>
      <w:proofErr w:type="spellEnd"/>
      <w:r>
        <w:t xml:space="preserve"> halten. </w:t>
      </w:r>
    </w:p>
    <w:p w14:paraId="7E2867A9" w14:textId="77777777" w:rsidR="00536190" w:rsidRDefault="00536190" w:rsidP="00536190">
      <w:pPr>
        <w:pStyle w:val="StandardWeb"/>
      </w:pPr>
      <w:r>
        <w:t xml:space="preserve">Wie viel </w:t>
      </w:r>
      <w:proofErr w:type="spellStart"/>
      <w:r>
        <w:t>marterer</w:t>
      </w:r>
      <w:proofErr w:type="spellEnd"/>
      <w:r>
        <w:t xml:space="preserve"> sind </w:t>
      </w:r>
      <w:proofErr w:type="spellStart"/>
      <w:r>
        <w:t>inn</w:t>
      </w:r>
      <w:proofErr w:type="spellEnd"/>
      <w:r>
        <w:t xml:space="preserve"> </w:t>
      </w:r>
      <w:proofErr w:type="spellStart"/>
      <w:r>
        <w:t>disem</w:t>
      </w:r>
      <w:proofErr w:type="spellEnd"/>
      <w:r>
        <w:t xml:space="preserve"> </w:t>
      </w:r>
      <w:proofErr w:type="spellStart"/>
      <w:r>
        <w:t>glawben</w:t>
      </w:r>
      <w:proofErr w:type="spellEnd"/>
      <w:r>
        <w:t xml:space="preserve"> verstorben / Wie viel der ander heiligen? Wil tu von </w:t>
      </w:r>
      <w:proofErr w:type="spellStart"/>
      <w:r>
        <w:t>hochgelerten</w:t>
      </w:r>
      <w:proofErr w:type="spellEnd"/>
      <w:r>
        <w:t xml:space="preserve"> reden: welcher ist </w:t>
      </w:r>
      <w:proofErr w:type="spellStart"/>
      <w:r>
        <w:t>gelerter</w:t>
      </w:r>
      <w:proofErr w:type="spellEnd"/>
      <w:r>
        <w:t xml:space="preserve"> denn Augustinus? gelten die Cyprianus und </w:t>
      </w:r>
      <w:proofErr w:type="spellStart"/>
      <w:r>
        <w:t>Jeronimus</w:t>
      </w:r>
      <w:proofErr w:type="spellEnd"/>
      <w:r>
        <w:t xml:space="preserve"> nichts </w:t>
      </w:r>
      <w:proofErr w:type="spellStart"/>
      <w:r>
        <w:t>nit</w:t>
      </w:r>
      <w:proofErr w:type="spellEnd"/>
      <w:r>
        <w:t xml:space="preserve">? was gilt Ambrosius? was Bernhardus. </w:t>
      </w:r>
      <w:proofErr w:type="spellStart"/>
      <w:r>
        <w:t>Wiltu</w:t>
      </w:r>
      <w:proofErr w:type="spellEnd"/>
      <w:r>
        <w:t xml:space="preserve"> den </w:t>
      </w:r>
      <w:proofErr w:type="spellStart"/>
      <w:r>
        <w:t>hauffen</w:t>
      </w:r>
      <w:proofErr w:type="spellEnd"/>
      <w:r>
        <w:t xml:space="preserve"> auch </w:t>
      </w:r>
      <w:proofErr w:type="spellStart"/>
      <w:r>
        <w:t>ruemen</w:t>
      </w:r>
      <w:proofErr w:type="spellEnd"/>
      <w:r>
        <w:t xml:space="preserve"> / so hats der and teil weit besser / wie </w:t>
      </w:r>
      <w:proofErr w:type="spellStart"/>
      <w:r>
        <w:t>wol</w:t>
      </w:r>
      <w:proofErr w:type="spellEnd"/>
      <w:r>
        <w:t xml:space="preserve"> das </w:t>
      </w:r>
      <w:proofErr w:type="spellStart"/>
      <w:r>
        <w:t>verbotten</w:t>
      </w:r>
      <w:proofErr w:type="spellEnd"/>
      <w:r>
        <w:t xml:space="preserve"> ist / dennoch </w:t>
      </w:r>
      <w:proofErr w:type="spellStart"/>
      <w:r>
        <w:t>plappen</w:t>
      </w:r>
      <w:proofErr w:type="spellEnd"/>
      <w:r>
        <w:t xml:space="preserve"> etliche daher / </w:t>
      </w:r>
      <w:proofErr w:type="spellStart"/>
      <w:r>
        <w:t>jnn</w:t>
      </w:r>
      <w:proofErr w:type="spellEnd"/>
      <w:r>
        <w:t xml:space="preserve"> den </w:t>
      </w:r>
      <w:proofErr w:type="spellStart"/>
      <w:r>
        <w:t>newen</w:t>
      </w:r>
      <w:proofErr w:type="spellEnd"/>
      <w:r>
        <w:t xml:space="preserve"> </w:t>
      </w:r>
      <w:proofErr w:type="spellStart"/>
      <w:r>
        <w:t>vestand</w:t>
      </w:r>
      <w:proofErr w:type="spellEnd"/>
      <w:r>
        <w:t xml:space="preserve"> / </w:t>
      </w:r>
      <w:proofErr w:type="spellStart"/>
      <w:r>
        <w:t>unn</w:t>
      </w:r>
      <w:proofErr w:type="spellEnd"/>
      <w:r>
        <w:t xml:space="preserve"> wissen von keinen andern </w:t>
      </w:r>
      <w:proofErr w:type="spellStart"/>
      <w:r>
        <w:t>grund</w:t>
      </w:r>
      <w:proofErr w:type="spellEnd"/>
      <w:r>
        <w:t xml:space="preserve"> zu reden / denn von armen </w:t>
      </w:r>
      <w:proofErr w:type="spellStart"/>
      <w:r>
        <w:t>personen</w:t>
      </w:r>
      <w:proofErr w:type="spellEnd"/>
      <w:r>
        <w:t xml:space="preserve">. Das bekenn ich </w:t>
      </w:r>
      <w:proofErr w:type="spellStart"/>
      <w:r>
        <w:t>fur</w:t>
      </w:r>
      <w:proofErr w:type="spellEnd"/>
      <w:r>
        <w:t xml:space="preserve"> </w:t>
      </w:r>
      <w:proofErr w:type="spellStart"/>
      <w:r>
        <w:t>Got</w:t>
      </w:r>
      <w:proofErr w:type="spellEnd"/>
      <w:r>
        <w:t xml:space="preserve"> / </w:t>
      </w:r>
      <w:proofErr w:type="spellStart"/>
      <w:r>
        <w:t>one</w:t>
      </w:r>
      <w:proofErr w:type="spellEnd"/>
      <w:r>
        <w:t xml:space="preserve"> </w:t>
      </w:r>
      <w:proofErr w:type="spellStart"/>
      <w:r>
        <w:t>schimpff</w:t>
      </w:r>
      <w:proofErr w:type="spellEnd"/>
      <w:r>
        <w:t xml:space="preserve"> / </w:t>
      </w:r>
      <w:proofErr w:type="spellStart"/>
      <w:r>
        <w:t>sond</w:t>
      </w:r>
      <w:proofErr w:type="spellEnd"/>
      <w:r>
        <w:t xml:space="preserve"> aus </w:t>
      </w:r>
      <w:proofErr w:type="spellStart"/>
      <w:r>
        <w:t>hertzen</w:t>
      </w:r>
      <w:proofErr w:type="spellEnd"/>
      <w:r>
        <w:t xml:space="preserve"> / Alles was ich </w:t>
      </w:r>
      <w:proofErr w:type="spellStart"/>
      <w:r>
        <w:t>ye</w:t>
      </w:r>
      <w:proofErr w:type="spellEnd"/>
      <w:r>
        <w:t xml:space="preserve"> aus meinem </w:t>
      </w:r>
      <w:proofErr w:type="spellStart"/>
      <w:r>
        <w:t>eygenthum</w:t>
      </w:r>
      <w:proofErr w:type="spellEnd"/>
      <w:r>
        <w:t xml:space="preserve"> geschrieben / </w:t>
      </w:r>
      <w:proofErr w:type="spellStart"/>
      <w:r>
        <w:t>geredt</w:t>
      </w:r>
      <w:proofErr w:type="spellEnd"/>
      <w:r>
        <w:t xml:space="preserve"> / oder auch </w:t>
      </w:r>
      <w:proofErr w:type="spellStart"/>
      <w:r>
        <w:t>gelert</w:t>
      </w:r>
      <w:proofErr w:type="spellEnd"/>
      <w:r>
        <w:t xml:space="preserve"> hab / oder aus mir </w:t>
      </w:r>
      <w:proofErr w:type="spellStart"/>
      <w:r>
        <w:t>selbs</w:t>
      </w:r>
      <w:proofErr w:type="spellEnd"/>
      <w:r>
        <w:t xml:space="preserve"> hab gefunden / </w:t>
      </w:r>
      <w:proofErr w:type="spellStart"/>
      <w:r>
        <w:t>dz</w:t>
      </w:r>
      <w:proofErr w:type="spellEnd"/>
      <w:r>
        <w:t xml:space="preserve"> ist menschlich / falsch / </w:t>
      </w:r>
      <w:proofErr w:type="spellStart"/>
      <w:r>
        <w:t>unloeblich</w:t>
      </w:r>
      <w:proofErr w:type="spellEnd"/>
      <w:r>
        <w:t xml:space="preserve"> / </w:t>
      </w:r>
      <w:proofErr w:type="spellStart"/>
      <w:r>
        <w:t>verfuerisch</w:t>
      </w:r>
      <w:proofErr w:type="spellEnd"/>
      <w:r>
        <w:t xml:space="preserve"> / satanisch / zu </w:t>
      </w:r>
      <w:proofErr w:type="spellStart"/>
      <w:r>
        <w:t>forchten</w:t>
      </w:r>
      <w:proofErr w:type="spellEnd"/>
      <w:r>
        <w:t xml:space="preserve"> / und zu </w:t>
      </w:r>
      <w:proofErr w:type="spellStart"/>
      <w:r>
        <w:t>flihen</w:t>
      </w:r>
      <w:proofErr w:type="spellEnd"/>
      <w:r>
        <w:t xml:space="preserve"> / das </w:t>
      </w:r>
      <w:proofErr w:type="spellStart"/>
      <w:r>
        <w:t>mus</w:t>
      </w:r>
      <w:proofErr w:type="spellEnd"/>
      <w:r>
        <w:t xml:space="preserve"> ich der </w:t>
      </w:r>
      <w:proofErr w:type="spellStart"/>
      <w:r>
        <w:t>warheit</w:t>
      </w:r>
      <w:proofErr w:type="spellEnd"/>
      <w:r>
        <w:t xml:space="preserve"> zu </w:t>
      </w:r>
      <w:proofErr w:type="spellStart"/>
      <w:r>
        <w:t>eren</w:t>
      </w:r>
      <w:proofErr w:type="spellEnd"/>
      <w:r>
        <w:t xml:space="preserve"> und zum </w:t>
      </w:r>
      <w:proofErr w:type="spellStart"/>
      <w:r>
        <w:t>preiß</w:t>
      </w:r>
      <w:proofErr w:type="spellEnd"/>
      <w:r>
        <w:t xml:space="preserve"> </w:t>
      </w:r>
      <w:proofErr w:type="spellStart"/>
      <w:r>
        <w:t>gottis</w:t>
      </w:r>
      <w:proofErr w:type="spellEnd"/>
      <w:r>
        <w:t xml:space="preserve"> bekennen in </w:t>
      </w:r>
      <w:proofErr w:type="spellStart"/>
      <w:r>
        <w:t>gotlichen</w:t>
      </w:r>
      <w:proofErr w:type="spellEnd"/>
      <w:r>
        <w:t xml:space="preserve"> </w:t>
      </w:r>
      <w:proofErr w:type="spellStart"/>
      <w:r>
        <w:t>sachen</w:t>
      </w:r>
      <w:proofErr w:type="spellEnd"/>
      <w:r>
        <w:t xml:space="preserve"> oder </w:t>
      </w:r>
      <w:proofErr w:type="spellStart"/>
      <w:r>
        <w:t>leren</w:t>
      </w:r>
      <w:proofErr w:type="spellEnd"/>
      <w:r>
        <w:t xml:space="preserve">. </w:t>
      </w:r>
      <w:proofErr w:type="spellStart"/>
      <w:r>
        <w:t>Rhueme</w:t>
      </w:r>
      <w:proofErr w:type="spellEnd"/>
      <w:r>
        <w:t xml:space="preserve"> nu des </w:t>
      </w:r>
      <w:proofErr w:type="spellStart"/>
      <w:r>
        <w:t>Carlstats</w:t>
      </w:r>
      <w:proofErr w:type="spellEnd"/>
      <w:r>
        <w:t xml:space="preserve"> </w:t>
      </w:r>
      <w:proofErr w:type="spellStart"/>
      <w:r>
        <w:t>schrifft</w:t>
      </w:r>
      <w:proofErr w:type="spellEnd"/>
      <w:r>
        <w:t xml:space="preserve"> oder </w:t>
      </w:r>
      <w:proofErr w:type="spellStart"/>
      <w:r>
        <w:t>buecher</w:t>
      </w:r>
      <w:proofErr w:type="spellEnd"/>
      <w:r>
        <w:t xml:space="preserve"> </w:t>
      </w:r>
      <w:proofErr w:type="spellStart"/>
      <w:r>
        <w:t>one</w:t>
      </w:r>
      <w:proofErr w:type="spellEnd"/>
      <w:r>
        <w:t xml:space="preserve"> verstand </w:t>
      </w:r>
      <w:proofErr w:type="spellStart"/>
      <w:r>
        <w:t>gottlicher</w:t>
      </w:r>
      <w:proofErr w:type="spellEnd"/>
      <w:r>
        <w:t xml:space="preserve"> </w:t>
      </w:r>
      <w:proofErr w:type="spellStart"/>
      <w:r>
        <w:t>warheit</w:t>
      </w:r>
      <w:proofErr w:type="spellEnd"/>
      <w:r>
        <w:t xml:space="preserve">? </w:t>
      </w:r>
      <w:proofErr w:type="spellStart"/>
      <w:r>
        <w:t>Darffstu</w:t>
      </w:r>
      <w:proofErr w:type="spellEnd"/>
      <w:r>
        <w:t xml:space="preserve"> noch die </w:t>
      </w:r>
      <w:proofErr w:type="spellStart"/>
      <w:r>
        <w:t>lere</w:t>
      </w:r>
      <w:proofErr w:type="spellEnd"/>
      <w:r>
        <w:t xml:space="preserve"> eines armen </w:t>
      </w:r>
      <w:proofErr w:type="spellStart"/>
      <w:r>
        <w:t>menschens</w:t>
      </w:r>
      <w:proofErr w:type="spellEnd"/>
      <w:r>
        <w:t xml:space="preserve"> ausblasen / </w:t>
      </w:r>
      <w:proofErr w:type="spellStart"/>
      <w:r>
        <w:t>unnd</w:t>
      </w:r>
      <w:proofErr w:type="spellEnd"/>
      <w:r>
        <w:t xml:space="preserve"> dich mit der selben erheben? </w:t>
      </w:r>
    </w:p>
    <w:p w14:paraId="6F1DA724" w14:textId="77777777" w:rsidR="00536190" w:rsidRDefault="00536190" w:rsidP="00536190">
      <w:pPr>
        <w:pStyle w:val="StandardWeb"/>
      </w:pPr>
      <w:r>
        <w:t xml:space="preserve">Nit allein in </w:t>
      </w:r>
      <w:proofErr w:type="spellStart"/>
      <w:r>
        <w:t>disem</w:t>
      </w:r>
      <w:proofErr w:type="spellEnd"/>
      <w:r>
        <w:t xml:space="preserve"> </w:t>
      </w:r>
      <w:proofErr w:type="spellStart"/>
      <w:r>
        <w:t>artickel</w:t>
      </w:r>
      <w:proofErr w:type="spellEnd"/>
      <w:r>
        <w:t xml:space="preserve"> von dem </w:t>
      </w:r>
      <w:proofErr w:type="spellStart"/>
      <w:r>
        <w:t>hochwirdigen</w:t>
      </w:r>
      <w:proofErr w:type="spellEnd"/>
      <w:r>
        <w:t xml:space="preserve"> Sacrament / </w:t>
      </w:r>
      <w:proofErr w:type="spellStart"/>
      <w:r>
        <w:t>wil</w:t>
      </w:r>
      <w:proofErr w:type="spellEnd"/>
      <w:r>
        <w:t xml:space="preserve"> ich das gesagt </w:t>
      </w:r>
      <w:proofErr w:type="spellStart"/>
      <w:r>
        <w:t>unn</w:t>
      </w:r>
      <w:proofErr w:type="spellEnd"/>
      <w:r>
        <w:t xml:space="preserve"> von meiner </w:t>
      </w:r>
      <w:proofErr w:type="spellStart"/>
      <w:r>
        <w:t>lere</w:t>
      </w:r>
      <w:proofErr w:type="spellEnd"/>
      <w:r>
        <w:t xml:space="preserve"> gehalten haben / </w:t>
      </w:r>
      <w:proofErr w:type="spellStart"/>
      <w:r>
        <w:t>Sonder</w:t>
      </w:r>
      <w:proofErr w:type="spellEnd"/>
      <w:r>
        <w:t xml:space="preserve"> </w:t>
      </w:r>
      <w:proofErr w:type="spellStart"/>
      <w:r>
        <w:t>inn</w:t>
      </w:r>
      <w:proofErr w:type="spellEnd"/>
      <w:r>
        <w:t xml:space="preserve"> aller </w:t>
      </w:r>
      <w:proofErr w:type="spellStart"/>
      <w:r>
        <w:t>materien</w:t>
      </w:r>
      <w:proofErr w:type="spellEnd"/>
      <w:r>
        <w:t xml:space="preserve"> / welche ich </w:t>
      </w:r>
      <w:proofErr w:type="spellStart"/>
      <w:r>
        <w:t>außgeschriben</w:t>
      </w:r>
      <w:proofErr w:type="spellEnd"/>
      <w:r>
        <w:t xml:space="preserve"> hab / von der </w:t>
      </w:r>
      <w:proofErr w:type="spellStart"/>
      <w:r>
        <w:t>Mess</w:t>
      </w:r>
      <w:proofErr w:type="spellEnd"/>
      <w:r>
        <w:t xml:space="preserve"> / von </w:t>
      </w:r>
      <w:proofErr w:type="spellStart"/>
      <w:r>
        <w:t>Goettzen</w:t>
      </w:r>
      <w:proofErr w:type="spellEnd"/>
      <w:r>
        <w:t xml:space="preserve"> und von andern </w:t>
      </w:r>
      <w:proofErr w:type="spellStart"/>
      <w:r>
        <w:t>artickeln</w:t>
      </w:r>
      <w:proofErr w:type="spellEnd"/>
      <w:r>
        <w:t xml:space="preserve"> / Nemlich das </w:t>
      </w:r>
      <w:proofErr w:type="spellStart"/>
      <w:r>
        <w:t>wil</w:t>
      </w:r>
      <w:proofErr w:type="spellEnd"/>
      <w:r>
        <w:t xml:space="preserve"> ich haben. Keiner </w:t>
      </w:r>
      <w:proofErr w:type="spellStart"/>
      <w:r>
        <w:t>sol</w:t>
      </w:r>
      <w:proofErr w:type="spellEnd"/>
      <w:r>
        <w:t xml:space="preserve"> </w:t>
      </w:r>
      <w:proofErr w:type="spellStart"/>
      <w:r>
        <w:t>dencken</w:t>
      </w:r>
      <w:proofErr w:type="spellEnd"/>
      <w:r>
        <w:t xml:space="preserve"> / das meine </w:t>
      </w:r>
      <w:proofErr w:type="spellStart"/>
      <w:r>
        <w:t>lere</w:t>
      </w:r>
      <w:proofErr w:type="spellEnd"/>
      <w:r>
        <w:t xml:space="preserve"> / gut / gerecht / </w:t>
      </w:r>
      <w:proofErr w:type="spellStart"/>
      <w:r>
        <w:t>warhafftig</w:t>
      </w:r>
      <w:proofErr w:type="spellEnd"/>
      <w:r>
        <w:t xml:space="preserve"> / </w:t>
      </w:r>
      <w:proofErr w:type="spellStart"/>
      <w:r>
        <w:t>goettlich</w:t>
      </w:r>
      <w:proofErr w:type="spellEnd"/>
      <w:r>
        <w:t xml:space="preserve"> oder </w:t>
      </w:r>
      <w:proofErr w:type="spellStart"/>
      <w:r>
        <w:t>heylsam</w:t>
      </w:r>
      <w:proofErr w:type="spellEnd"/>
      <w:r>
        <w:t xml:space="preserve"> sey / er sey denn des gewiß worden </w:t>
      </w:r>
      <w:proofErr w:type="spellStart"/>
      <w:r>
        <w:t>auß</w:t>
      </w:r>
      <w:proofErr w:type="spellEnd"/>
      <w:r>
        <w:t xml:space="preserve"> dem </w:t>
      </w:r>
      <w:proofErr w:type="spellStart"/>
      <w:r>
        <w:t>heylsamen</w:t>
      </w:r>
      <w:proofErr w:type="spellEnd"/>
      <w:r>
        <w:t xml:space="preserve"> </w:t>
      </w:r>
      <w:proofErr w:type="spellStart"/>
      <w:r>
        <w:t>wort</w:t>
      </w:r>
      <w:proofErr w:type="spellEnd"/>
      <w:r>
        <w:t xml:space="preserve"> </w:t>
      </w:r>
      <w:proofErr w:type="spellStart"/>
      <w:r>
        <w:t>gottes</w:t>
      </w:r>
      <w:proofErr w:type="spellEnd"/>
      <w:r>
        <w:t xml:space="preserve"> / denn mein </w:t>
      </w:r>
      <w:proofErr w:type="spellStart"/>
      <w:r>
        <w:t>schrifft</w:t>
      </w:r>
      <w:proofErr w:type="spellEnd"/>
      <w:r>
        <w:t xml:space="preserve"> will ich nach </w:t>
      </w:r>
      <w:proofErr w:type="spellStart"/>
      <w:r>
        <w:t>gottes</w:t>
      </w:r>
      <w:proofErr w:type="spellEnd"/>
      <w:r>
        <w:t xml:space="preserve"> </w:t>
      </w:r>
      <w:proofErr w:type="spellStart"/>
      <w:r>
        <w:t>unnd</w:t>
      </w:r>
      <w:proofErr w:type="spellEnd"/>
      <w:r>
        <w:t xml:space="preserve"> </w:t>
      </w:r>
      <w:proofErr w:type="spellStart"/>
      <w:r>
        <w:t>auß</w:t>
      </w:r>
      <w:proofErr w:type="spellEnd"/>
      <w:r>
        <w:t xml:space="preserve"> </w:t>
      </w:r>
      <w:proofErr w:type="spellStart"/>
      <w:r>
        <w:t>gottes</w:t>
      </w:r>
      <w:proofErr w:type="spellEnd"/>
      <w:r>
        <w:t xml:space="preserve"> </w:t>
      </w:r>
      <w:proofErr w:type="spellStart"/>
      <w:r>
        <w:t>wort</w:t>
      </w:r>
      <w:proofErr w:type="spellEnd"/>
      <w:r>
        <w:t xml:space="preserve"> </w:t>
      </w:r>
      <w:proofErr w:type="spellStart"/>
      <w:r>
        <w:t>gericht</w:t>
      </w:r>
      <w:proofErr w:type="spellEnd"/>
      <w:r>
        <w:t xml:space="preserve"> haben. </w:t>
      </w:r>
      <w:proofErr w:type="spellStart"/>
      <w:r>
        <w:t>Auß</w:t>
      </w:r>
      <w:proofErr w:type="spellEnd"/>
      <w:r>
        <w:t xml:space="preserve"> der </w:t>
      </w:r>
      <w:proofErr w:type="spellStart"/>
      <w:r>
        <w:t>heyligen</w:t>
      </w:r>
      <w:proofErr w:type="spellEnd"/>
      <w:r>
        <w:t xml:space="preserve"> </w:t>
      </w:r>
      <w:proofErr w:type="spellStart"/>
      <w:r>
        <w:t>schrifft</w:t>
      </w:r>
      <w:proofErr w:type="spellEnd"/>
      <w:r>
        <w:t xml:space="preserve"> soll der </w:t>
      </w:r>
      <w:proofErr w:type="spellStart"/>
      <w:r>
        <w:t>leser</w:t>
      </w:r>
      <w:proofErr w:type="spellEnd"/>
      <w:r>
        <w:t xml:space="preserve"> mein </w:t>
      </w:r>
      <w:proofErr w:type="spellStart"/>
      <w:r>
        <w:t>lere</w:t>
      </w:r>
      <w:proofErr w:type="spellEnd"/>
      <w:r>
        <w:t xml:space="preserve"> loben oder schelten. Aber </w:t>
      </w:r>
      <w:proofErr w:type="spellStart"/>
      <w:r>
        <w:t>vil</w:t>
      </w:r>
      <w:proofErr w:type="spellEnd"/>
      <w:r>
        <w:t xml:space="preserve"> fallen über </w:t>
      </w:r>
      <w:proofErr w:type="spellStart"/>
      <w:r>
        <w:t>ir</w:t>
      </w:r>
      <w:proofErr w:type="spellEnd"/>
      <w:r>
        <w:t xml:space="preserve"> gewissen </w:t>
      </w:r>
      <w:proofErr w:type="spellStart"/>
      <w:r>
        <w:t>unnd</w:t>
      </w:r>
      <w:proofErr w:type="spellEnd"/>
      <w:r>
        <w:t xml:space="preserve"> </w:t>
      </w:r>
      <w:proofErr w:type="spellStart"/>
      <w:r>
        <w:t>fuessen</w:t>
      </w:r>
      <w:proofErr w:type="spellEnd"/>
      <w:r>
        <w:t xml:space="preserve"> in meine </w:t>
      </w:r>
      <w:proofErr w:type="spellStart"/>
      <w:r>
        <w:t>buecher</w:t>
      </w:r>
      <w:proofErr w:type="spellEnd"/>
      <w:r>
        <w:t xml:space="preserve"> / als </w:t>
      </w:r>
      <w:proofErr w:type="spellStart"/>
      <w:r>
        <w:t>hungerichte</w:t>
      </w:r>
      <w:proofErr w:type="spellEnd"/>
      <w:r>
        <w:t xml:space="preserve"> </w:t>
      </w:r>
      <w:proofErr w:type="spellStart"/>
      <w:r>
        <w:t>sewen</w:t>
      </w:r>
      <w:proofErr w:type="spellEnd"/>
      <w:r>
        <w:t xml:space="preserve"> in </w:t>
      </w:r>
      <w:proofErr w:type="spellStart"/>
      <w:r>
        <w:t>dreck</w:t>
      </w:r>
      <w:proofErr w:type="spellEnd"/>
      <w:r>
        <w:t xml:space="preserve"> / </w:t>
      </w:r>
      <w:proofErr w:type="spellStart"/>
      <w:r>
        <w:t>unn</w:t>
      </w:r>
      <w:proofErr w:type="spellEnd"/>
      <w:r>
        <w:t xml:space="preserve"> als der </w:t>
      </w:r>
      <w:proofErr w:type="spellStart"/>
      <w:r>
        <w:t>sewen</w:t>
      </w:r>
      <w:proofErr w:type="spellEnd"/>
      <w:r>
        <w:t xml:space="preserve"> </w:t>
      </w:r>
      <w:proofErr w:type="spellStart"/>
      <w:r>
        <w:t>art</w:t>
      </w:r>
      <w:proofErr w:type="spellEnd"/>
      <w:r>
        <w:t xml:space="preserve"> ist schlappen </w:t>
      </w:r>
      <w:proofErr w:type="spellStart"/>
      <w:r>
        <w:t>sye</w:t>
      </w:r>
      <w:proofErr w:type="spellEnd"/>
      <w:r>
        <w:t xml:space="preserve"> den </w:t>
      </w:r>
      <w:proofErr w:type="spellStart"/>
      <w:r>
        <w:t>kat</w:t>
      </w:r>
      <w:proofErr w:type="spellEnd"/>
      <w:r>
        <w:t xml:space="preserve"> </w:t>
      </w:r>
      <w:proofErr w:type="spellStart"/>
      <w:r>
        <w:t>hineyn</w:t>
      </w:r>
      <w:proofErr w:type="spellEnd"/>
      <w:r>
        <w:t xml:space="preserve"> / </w:t>
      </w:r>
      <w:proofErr w:type="spellStart"/>
      <w:r>
        <w:t>unnd</w:t>
      </w:r>
      <w:proofErr w:type="spellEnd"/>
      <w:r>
        <w:t xml:space="preserve"> das edel </w:t>
      </w:r>
      <w:proofErr w:type="spellStart"/>
      <w:r>
        <w:t>perlein</w:t>
      </w:r>
      <w:proofErr w:type="spellEnd"/>
      <w:r>
        <w:t xml:space="preserve"> / </w:t>
      </w:r>
      <w:proofErr w:type="spellStart"/>
      <w:r>
        <w:t>gottes</w:t>
      </w:r>
      <w:proofErr w:type="spellEnd"/>
      <w:r>
        <w:t xml:space="preserve"> </w:t>
      </w:r>
      <w:proofErr w:type="spellStart"/>
      <w:r>
        <w:t>wort</w:t>
      </w:r>
      <w:proofErr w:type="spellEnd"/>
      <w:r>
        <w:t xml:space="preserve"> / </w:t>
      </w:r>
      <w:proofErr w:type="spellStart"/>
      <w:r>
        <w:t>dretten</w:t>
      </w:r>
      <w:proofErr w:type="spellEnd"/>
      <w:r>
        <w:t xml:space="preserve"> </w:t>
      </w:r>
      <w:proofErr w:type="spellStart"/>
      <w:r>
        <w:t>sye</w:t>
      </w:r>
      <w:proofErr w:type="spellEnd"/>
      <w:r>
        <w:t xml:space="preserve"> </w:t>
      </w:r>
      <w:proofErr w:type="spellStart"/>
      <w:r>
        <w:t>under</w:t>
      </w:r>
      <w:proofErr w:type="spellEnd"/>
      <w:r>
        <w:t xml:space="preserve"> sich in den </w:t>
      </w:r>
      <w:proofErr w:type="spellStart"/>
      <w:r>
        <w:t>mist</w:t>
      </w:r>
      <w:proofErr w:type="spellEnd"/>
      <w:r>
        <w:t xml:space="preserve"> / </w:t>
      </w:r>
      <w:proofErr w:type="spellStart"/>
      <w:r>
        <w:t>unn</w:t>
      </w:r>
      <w:proofErr w:type="spellEnd"/>
      <w:r>
        <w:t xml:space="preserve"> </w:t>
      </w:r>
      <w:proofErr w:type="spellStart"/>
      <w:r>
        <w:t>lencken</w:t>
      </w:r>
      <w:proofErr w:type="spellEnd"/>
      <w:r>
        <w:t xml:space="preserve"> </w:t>
      </w:r>
      <w:proofErr w:type="spellStart"/>
      <w:r>
        <w:t>gottes</w:t>
      </w:r>
      <w:proofErr w:type="spellEnd"/>
      <w:r>
        <w:t xml:space="preserve"> </w:t>
      </w:r>
      <w:proofErr w:type="spellStart"/>
      <w:r>
        <w:t>wort</w:t>
      </w:r>
      <w:proofErr w:type="spellEnd"/>
      <w:r>
        <w:t xml:space="preserve"> nach meiner </w:t>
      </w:r>
      <w:proofErr w:type="spellStart"/>
      <w:r>
        <w:t>lere</w:t>
      </w:r>
      <w:proofErr w:type="spellEnd"/>
      <w:r>
        <w:t xml:space="preserve"> / alles </w:t>
      </w:r>
      <w:proofErr w:type="spellStart"/>
      <w:r>
        <w:t>widersins</w:t>
      </w:r>
      <w:proofErr w:type="spellEnd"/>
      <w:r>
        <w:t xml:space="preserve"> </w:t>
      </w:r>
      <w:proofErr w:type="spellStart"/>
      <w:r>
        <w:t>unn</w:t>
      </w:r>
      <w:proofErr w:type="spellEnd"/>
      <w:r>
        <w:t xml:space="preserve"> </w:t>
      </w:r>
      <w:proofErr w:type="spellStart"/>
      <w:r>
        <w:t>verkert</w:t>
      </w:r>
      <w:proofErr w:type="spellEnd"/>
      <w:r>
        <w:t xml:space="preserve"> / </w:t>
      </w:r>
      <w:proofErr w:type="spellStart"/>
      <w:r>
        <w:t>unn</w:t>
      </w:r>
      <w:proofErr w:type="spellEnd"/>
      <w:r>
        <w:t xml:space="preserve"> </w:t>
      </w:r>
      <w:proofErr w:type="spellStart"/>
      <w:r>
        <w:t>wid</w:t>
      </w:r>
      <w:proofErr w:type="spellEnd"/>
      <w:r>
        <w:t xml:space="preserve"> meinen willen. </w:t>
      </w:r>
    </w:p>
    <w:p w14:paraId="5FA20DE2" w14:textId="77777777" w:rsidR="00536190" w:rsidRDefault="00536190" w:rsidP="00536190">
      <w:pPr>
        <w:pStyle w:val="StandardWeb"/>
      </w:pPr>
      <w:r>
        <w:t xml:space="preserve">Was ist die </w:t>
      </w:r>
      <w:proofErr w:type="spellStart"/>
      <w:r>
        <w:t>ursach</w:t>
      </w:r>
      <w:proofErr w:type="spellEnd"/>
      <w:r>
        <w:t xml:space="preserve">? Das ist die </w:t>
      </w:r>
      <w:proofErr w:type="spellStart"/>
      <w:r>
        <w:t>ursach</w:t>
      </w:r>
      <w:proofErr w:type="spellEnd"/>
      <w:r>
        <w:t xml:space="preserve"> / das der </w:t>
      </w:r>
      <w:proofErr w:type="spellStart"/>
      <w:r>
        <w:t>minste</w:t>
      </w:r>
      <w:proofErr w:type="spellEnd"/>
      <w:r>
        <w:t xml:space="preserve"> </w:t>
      </w:r>
      <w:proofErr w:type="spellStart"/>
      <w:r>
        <w:t>teyl</w:t>
      </w:r>
      <w:proofErr w:type="spellEnd"/>
      <w:r>
        <w:t xml:space="preserve"> nicht </w:t>
      </w:r>
      <w:proofErr w:type="spellStart"/>
      <w:r>
        <w:t>grund</w:t>
      </w:r>
      <w:proofErr w:type="spellEnd"/>
      <w:r>
        <w:t xml:space="preserve"> und </w:t>
      </w:r>
      <w:proofErr w:type="spellStart"/>
      <w:r>
        <w:t>warheit</w:t>
      </w:r>
      <w:proofErr w:type="spellEnd"/>
      <w:r>
        <w:t xml:space="preserve"> / </w:t>
      </w:r>
      <w:proofErr w:type="spellStart"/>
      <w:r>
        <w:t>sonder</w:t>
      </w:r>
      <w:proofErr w:type="spellEnd"/>
      <w:r>
        <w:t xml:space="preserve"> </w:t>
      </w:r>
      <w:proofErr w:type="spellStart"/>
      <w:r>
        <w:t>fürwitze</w:t>
      </w:r>
      <w:proofErr w:type="spellEnd"/>
      <w:r>
        <w:t xml:space="preserve"> und </w:t>
      </w:r>
      <w:proofErr w:type="spellStart"/>
      <w:r>
        <w:t>newheit</w:t>
      </w:r>
      <w:proofErr w:type="spellEnd"/>
      <w:r>
        <w:t xml:space="preserve"> suchen. Wenn mich </w:t>
      </w:r>
      <w:proofErr w:type="spellStart"/>
      <w:r>
        <w:t>dunckt</w:t>
      </w:r>
      <w:proofErr w:type="spellEnd"/>
      <w:r>
        <w:t xml:space="preserve"> / das nicht wenig in meinem </w:t>
      </w:r>
      <w:proofErr w:type="spellStart"/>
      <w:r>
        <w:t>wan</w:t>
      </w:r>
      <w:proofErr w:type="spellEnd"/>
      <w:r>
        <w:t xml:space="preserve"> oder </w:t>
      </w:r>
      <w:proofErr w:type="spellStart"/>
      <w:r>
        <w:t>gutduncken</w:t>
      </w:r>
      <w:proofErr w:type="spellEnd"/>
      <w:r>
        <w:t xml:space="preserve"> / lauter </w:t>
      </w:r>
      <w:proofErr w:type="spellStart"/>
      <w:r>
        <w:t>newheit</w:t>
      </w:r>
      <w:proofErr w:type="spellEnd"/>
      <w:r>
        <w:t xml:space="preserve"> </w:t>
      </w:r>
      <w:proofErr w:type="spellStart"/>
      <w:r>
        <w:t>unnd</w:t>
      </w:r>
      <w:proofErr w:type="spellEnd"/>
      <w:r>
        <w:t xml:space="preserve"> </w:t>
      </w:r>
      <w:proofErr w:type="spellStart"/>
      <w:r>
        <w:t>seltzsamkeit</w:t>
      </w:r>
      <w:proofErr w:type="spellEnd"/>
      <w:r>
        <w:t xml:space="preserve"> halben fallen / und nichts anders </w:t>
      </w:r>
      <w:proofErr w:type="spellStart"/>
      <w:r>
        <w:t>fürhaben</w:t>
      </w:r>
      <w:proofErr w:type="spellEnd"/>
      <w:r>
        <w:t xml:space="preserve"> / denn das </w:t>
      </w:r>
      <w:proofErr w:type="spellStart"/>
      <w:r>
        <w:t>sye</w:t>
      </w:r>
      <w:proofErr w:type="spellEnd"/>
      <w:r>
        <w:t xml:space="preserve"> etwas </w:t>
      </w:r>
      <w:proofErr w:type="spellStart"/>
      <w:r>
        <w:t>newes</w:t>
      </w:r>
      <w:proofErr w:type="spellEnd"/>
      <w:r>
        <w:t xml:space="preserve"> / für andern / in </w:t>
      </w:r>
      <w:proofErr w:type="spellStart"/>
      <w:r>
        <w:t>tabern</w:t>
      </w:r>
      <w:proofErr w:type="spellEnd"/>
      <w:r>
        <w:t xml:space="preserve"> </w:t>
      </w:r>
      <w:proofErr w:type="spellStart"/>
      <w:r>
        <w:t>unnd</w:t>
      </w:r>
      <w:proofErr w:type="spellEnd"/>
      <w:r>
        <w:t xml:space="preserve"> im quast reden wissen. </w:t>
      </w:r>
      <w:proofErr w:type="spellStart"/>
      <w:r>
        <w:t>Seind</w:t>
      </w:r>
      <w:proofErr w:type="spellEnd"/>
      <w:r>
        <w:t xml:space="preserve"> aber </w:t>
      </w:r>
      <w:proofErr w:type="spellStart"/>
      <w:r>
        <w:t>soliche</w:t>
      </w:r>
      <w:proofErr w:type="spellEnd"/>
      <w:r>
        <w:t xml:space="preserve"> nicht rechte </w:t>
      </w:r>
      <w:proofErr w:type="spellStart"/>
      <w:r>
        <w:t>lustgreber</w:t>
      </w:r>
      <w:proofErr w:type="spellEnd"/>
      <w:r>
        <w:t xml:space="preserve"> / arme und </w:t>
      </w:r>
      <w:proofErr w:type="spellStart"/>
      <w:r>
        <w:t>nerrische</w:t>
      </w:r>
      <w:proofErr w:type="spellEnd"/>
      <w:r>
        <w:t xml:space="preserve"> </w:t>
      </w:r>
      <w:proofErr w:type="spellStart"/>
      <w:r>
        <w:t>leüthe</w:t>
      </w:r>
      <w:proofErr w:type="spellEnd"/>
      <w:r>
        <w:t xml:space="preserve">? </w:t>
      </w:r>
      <w:proofErr w:type="spellStart"/>
      <w:r>
        <w:t>Moechte</w:t>
      </w:r>
      <w:proofErr w:type="spellEnd"/>
      <w:r>
        <w:t xml:space="preserve"> nicht einem aller </w:t>
      </w:r>
      <w:proofErr w:type="spellStart"/>
      <w:r>
        <w:t>lust</w:t>
      </w:r>
      <w:proofErr w:type="spellEnd"/>
      <w:r>
        <w:t xml:space="preserve"> zu schreiben </w:t>
      </w:r>
      <w:proofErr w:type="spellStart"/>
      <w:r>
        <w:t>verleschen</w:t>
      </w:r>
      <w:proofErr w:type="spellEnd"/>
      <w:r>
        <w:t xml:space="preserve"> im </w:t>
      </w:r>
      <w:proofErr w:type="spellStart"/>
      <w:r>
        <w:t>angesichte</w:t>
      </w:r>
      <w:proofErr w:type="spellEnd"/>
      <w:r>
        <w:t xml:space="preserve"> </w:t>
      </w:r>
      <w:proofErr w:type="spellStart"/>
      <w:r>
        <w:t>solicher</w:t>
      </w:r>
      <w:proofErr w:type="spellEnd"/>
      <w:r>
        <w:t xml:space="preserve"> </w:t>
      </w:r>
      <w:proofErr w:type="spellStart"/>
      <w:r>
        <w:t>eersüchtiger</w:t>
      </w:r>
      <w:proofErr w:type="spellEnd"/>
      <w:r>
        <w:t xml:space="preserve"> </w:t>
      </w:r>
      <w:proofErr w:type="spellStart"/>
      <w:r>
        <w:t>gleißner</w:t>
      </w:r>
      <w:proofErr w:type="spellEnd"/>
      <w:r>
        <w:t xml:space="preserve">? </w:t>
      </w:r>
      <w:proofErr w:type="spellStart"/>
      <w:r>
        <w:t>Seind</w:t>
      </w:r>
      <w:proofErr w:type="spellEnd"/>
      <w:r>
        <w:t xml:space="preserve"> das nicht die lose / rauche / und </w:t>
      </w:r>
      <w:proofErr w:type="spellStart"/>
      <w:r>
        <w:t>unglaeubige</w:t>
      </w:r>
      <w:proofErr w:type="spellEnd"/>
      <w:r>
        <w:t xml:space="preserve"> </w:t>
      </w:r>
      <w:proofErr w:type="spellStart"/>
      <w:r>
        <w:t>leütte</w:t>
      </w:r>
      <w:proofErr w:type="spellEnd"/>
      <w:r>
        <w:t xml:space="preserve"> / die nichts denn </w:t>
      </w:r>
      <w:proofErr w:type="spellStart"/>
      <w:r>
        <w:t>eer</w:t>
      </w:r>
      <w:proofErr w:type="spellEnd"/>
      <w:r>
        <w:t xml:space="preserve"> und </w:t>
      </w:r>
      <w:proofErr w:type="spellStart"/>
      <w:r>
        <w:t>ruem</w:t>
      </w:r>
      <w:proofErr w:type="spellEnd"/>
      <w:r>
        <w:t xml:space="preserve"> suchen? Welche / gleich denn </w:t>
      </w:r>
      <w:proofErr w:type="spellStart"/>
      <w:r>
        <w:t>gottes</w:t>
      </w:r>
      <w:proofErr w:type="spellEnd"/>
      <w:r>
        <w:t xml:space="preserve"> </w:t>
      </w:r>
      <w:proofErr w:type="spellStart"/>
      <w:r>
        <w:t>wort</w:t>
      </w:r>
      <w:proofErr w:type="spellEnd"/>
      <w:r>
        <w:t xml:space="preserve"> am </w:t>
      </w:r>
      <w:proofErr w:type="spellStart"/>
      <w:r>
        <w:t>hoechsten</w:t>
      </w:r>
      <w:proofErr w:type="spellEnd"/>
      <w:r>
        <w:t xml:space="preserve"> </w:t>
      </w:r>
      <w:proofErr w:type="spellStart"/>
      <w:r>
        <w:t>uneeren</w:t>
      </w:r>
      <w:proofErr w:type="spellEnd"/>
      <w:r>
        <w:t xml:space="preserve"> und </w:t>
      </w:r>
      <w:proofErr w:type="spellStart"/>
      <w:r>
        <w:t>schmehen</w:t>
      </w:r>
      <w:proofErr w:type="spellEnd"/>
      <w:r>
        <w:t xml:space="preserve"> / wenn </w:t>
      </w:r>
      <w:proofErr w:type="spellStart"/>
      <w:r>
        <w:t>sye</w:t>
      </w:r>
      <w:proofErr w:type="spellEnd"/>
      <w:r>
        <w:t xml:space="preserve"> sein </w:t>
      </w:r>
      <w:proofErr w:type="spellStart"/>
      <w:r>
        <w:t>goetlichs</w:t>
      </w:r>
      <w:proofErr w:type="spellEnd"/>
      <w:r>
        <w:t xml:space="preserve"> </w:t>
      </w:r>
      <w:proofErr w:type="spellStart"/>
      <w:r>
        <w:t>wort</w:t>
      </w:r>
      <w:proofErr w:type="spellEnd"/>
      <w:r>
        <w:t xml:space="preserve"> zu </w:t>
      </w:r>
      <w:proofErr w:type="spellStart"/>
      <w:r>
        <w:t>eigem</w:t>
      </w:r>
      <w:proofErr w:type="spellEnd"/>
      <w:r>
        <w:t xml:space="preserve"> rum </w:t>
      </w:r>
      <w:proofErr w:type="spellStart"/>
      <w:r>
        <w:t>umb</w:t>
      </w:r>
      <w:proofErr w:type="spellEnd"/>
      <w:r>
        <w:t xml:space="preserve"> her tragen und </w:t>
      </w:r>
      <w:proofErr w:type="spellStart"/>
      <w:r>
        <w:t>auß</w:t>
      </w:r>
      <w:proofErr w:type="spellEnd"/>
      <w:r>
        <w:t xml:space="preserve"> </w:t>
      </w:r>
      <w:proofErr w:type="spellStart"/>
      <w:r>
        <w:t>spreitten</w:t>
      </w:r>
      <w:proofErr w:type="spellEnd"/>
      <w:r>
        <w:t xml:space="preserve">. </w:t>
      </w:r>
    </w:p>
    <w:p w14:paraId="66FB700A" w14:textId="77777777" w:rsidR="00536190" w:rsidRDefault="00536190" w:rsidP="00536190">
      <w:pPr>
        <w:pStyle w:val="StandardWeb"/>
      </w:pPr>
      <w:r>
        <w:t xml:space="preserve">Warlich bey solchen ist nichts / denn ein </w:t>
      </w:r>
      <w:proofErr w:type="spellStart"/>
      <w:r>
        <w:t>außwendige</w:t>
      </w:r>
      <w:proofErr w:type="spellEnd"/>
      <w:r>
        <w:t xml:space="preserve"> </w:t>
      </w:r>
      <w:proofErr w:type="spellStart"/>
      <w:r>
        <w:t>farb</w:t>
      </w:r>
      <w:proofErr w:type="spellEnd"/>
      <w:r>
        <w:t xml:space="preserve"> / und inwendig </w:t>
      </w:r>
      <w:proofErr w:type="spellStart"/>
      <w:r>
        <w:t>eytel</w:t>
      </w:r>
      <w:proofErr w:type="spellEnd"/>
      <w:r>
        <w:t xml:space="preserve"> </w:t>
      </w:r>
      <w:proofErr w:type="spellStart"/>
      <w:r>
        <w:t>schelm</w:t>
      </w:r>
      <w:proofErr w:type="spellEnd"/>
      <w:r>
        <w:t xml:space="preserve"> </w:t>
      </w:r>
      <w:proofErr w:type="spellStart"/>
      <w:r>
        <w:t>unn</w:t>
      </w:r>
      <w:proofErr w:type="spellEnd"/>
      <w:r>
        <w:t xml:space="preserve"> </w:t>
      </w:r>
      <w:proofErr w:type="spellStart"/>
      <w:r>
        <w:t>oß</w:t>
      </w:r>
      <w:proofErr w:type="spellEnd"/>
      <w:r>
        <w:t xml:space="preserve">. </w:t>
      </w:r>
      <w:proofErr w:type="spellStart"/>
      <w:r>
        <w:t>Sye</w:t>
      </w:r>
      <w:proofErr w:type="spellEnd"/>
      <w:r>
        <w:t xml:space="preserve"> </w:t>
      </w:r>
      <w:proofErr w:type="spellStart"/>
      <w:r>
        <w:t>pawen</w:t>
      </w:r>
      <w:proofErr w:type="spellEnd"/>
      <w:r>
        <w:t xml:space="preserve"> und </w:t>
      </w:r>
      <w:proofErr w:type="spellStart"/>
      <w:r>
        <w:t>troesten</w:t>
      </w:r>
      <w:proofErr w:type="spellEnd"/>
      <w:r>
        <w:t xml:space="preserve"> sich auch </w:t>
      </w:r>
      <w:proofErr w:type="spellStart"/>
      <w:r>
        <w:t>auff</w:t>
      </w:r>
      <w:proofErr w:type="spellEnd"/>
      <w:r>
        <w:t xml:space="preserve"> nichts denn </w:t>
      </w:r>
      <w:proofErr w:type="spellStart"/>
      <w:r>
        <w:t>auff</w:t>
      </w:r>
      <w:proofErr w:type="spellEnd"/>
      <w:r>
        <w:t xml:space="preserve"> ein </w:t>
      </w:r>
      <w:proofErr w:type="spellStart"/>
      <w:r>
        <w:t>roer</w:t>
      </w:r>
      <w:proofErr w:type="spellEnd"/>
      <w:r>
        <w:t xml:space="preserve"> oder </w:t>
      </w:r>
      <w:proofErr w:type="spellStart"/>
      <w:r>
        <w:t>senffts</w:t>
      </w:r>
      <w:proofErr w:type="spellEnd"/>
      <w:r>
        <w:t xml:space="preserve"> </w:t>
      </w:r>
      <w:proofErr w:type="spellStart"/>
      <w:r>
        <w:t>windlein</w:t>
      </w:r>
      <w:proofErr w:type="spellEnd"/>
      <w:r>
        <w:t xml:space="preserve"> der </w:t>
      </w:r>
      <w:proofErr w:type="spellStart"/>
      <w:r>
        <w:t>person</w:t>
      </w:r>
      <w:proofErr w:type="spellEnd"/>
      <w:r>
        <w:t xml:space="preserve"> / Das </w:t>
      </w:r>
      <w:proofErr w:type="spellStart"/>
      <w:r>
        <w:t>seind</w:t>
      </w:r>
      <w:proofErr w:type="spellEnd"/>
      <w:r>
        <w:t xml:space="preserve"> die </w:t>
      </w:r>
      <w:proofErr w:type="spellStart"/>
      <w:r>
        <w:t>sawen</w:t>
      </w:r>
      <w:proofErr w:type="spellEnd"/>
      <w:r>
        <w:t xml:space="preserve"> / welchen man kein </w:t>
      </w:r>
      <w:proofErr w:type="spellStart"/>
      <w:r>
        <w:t>perlin</w:t>
      </w:r>
      <w:proofErr w:type="spellEnd"/>
      <w:r>
        <w:t xml:space="preserve"> </w:t>
      </w:r>
      <w:proofErr w:type="spellStart"/>
      <w:r>
        <w:t>fürtragen</w:t>
      </w:r>
      <w:proofErr w:type="spellEnd"/>
      <w:r>
        <w:t xml:space="preserve"> </w:t>
      </w:r>
      <w:proofErr w:type="spellStart"/>
      <w:r>
        <w:t>solt</w:t>
      </w:r>
      <w:proofErr w:type="spellEnd"/>
      <w:r>
        <w:t xml:space="preserve">. </w:t>
      </w:r>
    </w:p>
    <w:p w14:paraId="570620C6" w14:textId="77777777" w:rsidR="00536190" w:rsidRDefault="00536190" w:rsidP="00536190">
      <w:pPr>
        <w:pStyle w:val="StandardWeb"/>
      </w:pPr>
      <w:r>
        <w:t xml:space="preserve">Damit aber will ich nicht alle </w:t>
      </w:r>
      <w:proofErr w:type="spellStart"/>
      <w:r>
        <w:t>menschen</w:t>
      </w:r>
      <w:proofErr w:type="spellEnd"/>
      <w:r>
        <w:t xml:space="preserve"> straffen / noch die </w:t>
      </w:r>
      <w:proofErr w:type="spellStart"/>
      <w:r>
        <w:t>frummen</w:t>
      </w:r>
      <w:proofErr w:type="spellEnd"/>
      <w:r>
        <w:t xml:space="preserve"> Christen von der </w:t>
      </w:r>
      <w:proofErr w:type="spellStart"/>
      <w:r>
        <w:t>lection</w:t>
      </w:r>
      <w:proofErr w:type="spellEnd"/>
      <w:r>
        <w:t xml:space="preserve"> Christlicher </w:t>
      </w:r>
      <w:proofErr w:type="spellStart"/>
      <w:r>
        <w:t>schreyber</w:t>
      </w:r>
      <w:proofErr w:type="spellEnd"/>
      <w:r>
        <w:t xml:space="preserve"> abschrecken oder abhalten. Denn Paulus </w:t>
      </w:r>
      <w:proofErr w:type="spellStart"/>
      <w:r>
        <w:t>schreybt</w:t>
      </w:r>
      <w:proofErr w:type="spellEnd"/>
      <w:r>
        <w:t xml:space="preserve"> also / </w:t>
      </w:r>
      <w:proofErr w:type="spellStart"/>
      <w:r>
        <w:t>Ir</w:t>
      </w:r>
      <w:proofErr w:type="spellEnd"/>
      <w:r>
        <w:t xml:space="preserve"> </w:t>
      </w:r>
      <w:proofErr w:type="spellStart"/>
      <w:r>
        <w:t>solt</w:t>
      </w:r>
      <w:proofErr w:type="spellEnd"/>
      <w:r>
        <w:t xml:space="preserve"> alle ding </w:t>
      </w:r>
      <w:proofErr w:type="spellStart"/>
      <w:r>
        <w:t>pruefen</w:t>
      </w:r>
      <w:proofErr w:type="spellEnd"/>
      <w:r>
        <w:t xml:space="preserve"> / was gut ist / behalten I. </w:t>
      </w:r>
      <w:proofErr w:type="spellStart"/>
      <w:r>
        <w:t>Thessal</w:t>
      </w:r>
      <w:proofErr w:type="spellEnd"/>
      <w:r>
        <w:t xml:space="preserve">. </w:t>
      </w:r>
      <w:proofErr w:type="spellStart"/>
      <w:r>
        <w:t>vlt</w:t>
      </w:r>
      <w:proofErr w:type="spellEnd"/>
      <w:r>
        <w:t xml:space="preserve">. Wil auch </w:t>
      </w:r>
      <w:proofErr w:type="spellStart"/>
      <w:r>
        <w:t>nyemant</w:t>
      </w:r>
      <w:proofErr w:type="spellEnd"/>
      <w:r>
        <w:t xml:space="preserve"> vom brauch der </w:t>
      </w:r>
      <w:proofErr w:type="spellStart"/>
      <w:r>
        <w:t>Prophecien</w:t>
      </w:r>
      <w:proofErr w:type="spellEnd"/>
      <w:r>
        <w:t xml:space="preserve"> abziehen / Noch den kleinisten in dem hindern / das er </w:t>
      </w:r>
      <w:proofErr w:type="spellStart"/>
      <w:r>
        <w:t>hoer</w:t>
      </w:r>
      <w:proofErr w:type="spellEnd"/>
      <w:r>
        <w:t xml:space="preserve"> und richte / </w:t>
      </w:r>
      <w:proofErr w:type="spellStart"/>
      <w:r>
        <w:t>seyntemal</w:t>
      </w:r>
      <w:proofErr w:type="spellEnd"/>
      <w:r>
        <w:t xml:space="preserve"> ich </w:t>
      </w:r>
      <w:proofErr w:type="spellStart"/>
      <w:r>
        <w:t>wol</w:t>
      </w:r>
      <w:proofErr w:type="spellEnd"/>
      <w:r>
        <w:t xml:space="preserve"> </w:t>
      </w:r>
      <w:proofErr w:type="spellStart"/>
      <w:r>
        <w:t>weyß</w:t>
      </w:r>
      <w:proofErr w:type="spellEnd"/>
      <w:r>
        <w:t xml:space="preserve"> / das Paulus </w:t>
      </w:r>
      <w:proofErr w:type="spellStart"/>
      <w:r>
        <w:t>schreybt</w:t>
      </w:r>
      <w:proofErr w:type="spellEnd"/>
      <w:r>
        <w:t xml:space="preserve"> / Ich </w:t>
      </w:r>
      <w:proofErr w:type="spellStart"/>
      <w:r>
        <w:t>wil</w:t>
      </w:r>
      <w:proofErr w:type="spellEnd"/>
      <w:r>
        <w:t xml:space="preserve"> das </w:t>
      </w:r>
      <w:proofErr w:type="spellStart"/>
      <w:r>
        <w:t>ir</w:t>
      </w:r>
      <w:proofErr w:type="spellEnd"/>
      <w:r>
        <w:t xml:space="preserve"> alle </w:t>
      </w:r>
      <w:proofErr w:type="spellStart"/>
      <w:r>
        <w:t>prophecyet</w:t>
      </w:r>
      <w:proofErr w:type="spellEnd"/>
      <w:r>
        <w:t xml:space="preserve"> / und erkennen oder richten </w:t>
      </w:r>
      <w:proofErr w:type="spellStart"/>
      <w:r>
        <w:t>moecht</w:t>
      </w:r>
      <w:proofErr w:type="spellEnd"/>
      <w:r>
        <w:t xml:space="preserve">. I. Corinth. 14. </w:t>
      </w:r>
    </w:p>
    <w:p w14:paraId="21243069" w14:textId="77777777" w:rsidR="00536190" w:rsidRDefault="00536190" w:rsidP="00536190">
      <w:pPr>
        <w:pStyle w:val="StandardWeb"/>
      </w:pPr>
      <w:r>
        <w:t xml:space="preserve">Ich </w:t>
      </w:r>
      <w:proofErr w:type="spellStart"/>
      <w:r>
        <w:t>wil</w:t>
      </w:r>
      <w:proofErr w:type="spellEnd"/>
      <w:r>
        <w:t xml:space="preserve"> auch </w:t>
      </w:r>
      <w:proofErr w:type="spellStart"/>
      <w:r>
        <w:t>nyemant</w:t>
      </w:r>
      <w:proofErr w:type="spellEnd"/>
      <w:r>
        <w:t xml:space="preserve"> in sein </w:t>
      </w:r>
      <w:proofErr w:type="spellStart"/>
      <w:r>
        <w:t>goetliche</w:t>
      </w:r>
      <w:proofErr w:type="spellEnd"/>
      <w:r>
        <w:t xml:space="preserve"> </w:t>
      </w:r>
      <w:proofErr w:type="spellStart"/>
      <w:r>
        <w:t>offenbarung</w:t>
      </w:r>
      <w:proofErr w:type="spellEnd"/>
      <w:r>
        <w:t xml:space="preserve"> reden / die </w:t>
      </w:r>
      <w:proofErr w:type="spellStart"/>
      <w:r>
        <w:t>weyl</w:t>
      </w:r>
      <w:proofErr w:type="spellEnd"/>
      <w:r>
        <w:t xml:space="preserve"> ich weiß / was Matthei II. stehet </w:t>
      </w:r>
      <w:proofErr w:type="spellStart"/>
      <w:r>
        <w:t>geschriben</w:t>
      </w:r>
      <w:proofErr w:type="spellEnd"/>
      <w:r>
        <w:t xml:space="preserve"> / </w:t>
      </w:r>
      <w:proofErr w:type="spellStart"/>
      <w:r>
        <w:t>unnd</w:t>
      </w:r>
      <w:proofErr w:type="spellEnd"/>
      <w:r>
        <w:t xml:space="preserve"> Johannis 5. Nach Gottes </w:t>
      </w:r>
      <w:proofErr w:type="spellStart"/>
      <w:r>
        <w:t>geyst</w:t>
      </w:r>
      <w:proofErr w:type="spellEnd"/>
      <w:r>
        <w:t xml:space="preserve"> </w:t>
      </w:r>
      <w:proofErr w:type="spellStart"/>
      <w:r>
        <w:t>dempfen</w:t>
      </w:r>
      <w:proofErr w:type="spellEnd"/>
      <w:r>
        <w:t xml:space="preserve"> oder </w:t>
      </w:r>
      <w:proofErr w:type="spellStart"/>
      <w:r>
        <w:t>außtilgen</w:t>
      </w:r>
      <w:proofErr w:type="spellEnd"/>
      <w:r>
        <w:t xml:space="preserve"> / denn die </w:t>
      </w:r>
      <w:proofErr w:type="spellStart"/>
      <w:r>
        <w:t>schrifft</w:t>
      </w:r>
      <w:proofErr w:type="spellEnd"/>
      <w:r>
        <w:t xml:space="preserve"> sagt / </w:t>
      </w:r>
      <w:proofErr w:type="spellStart"/>
      <w:r>
        <w:t>Ir</w:t>
      </w:r>
      <w:proofErr w:type="spellEnd"/>
      <w:r>
        <w:t xml:space="preserve"> </w:t>
      </w:r>
      <w:proofErr w:type="spellStart"/>
      <w:r>
        <w:t>solt</w:t>
      </w:r>
      <w:proofErr w:type="spellEnd"/>
      <w:r>
        <w:t xml:space="preserve"> den </w:t>
      </w:r>
      <w:proofErr w:type="spellStart"/>
      <w:r>
        <w:t>geyst</w:t>
      </w:r>
      <w:proofErr w:type="spellEnd"/>
      <w:r>
        <w:t xml:space="preserve"> nicht </w:t>
      </w:r>
      <w:proofErr w:type="spellStart"/>
      <w:r>
        <w:t>außtilgen</w:t>
      </w:r>
      <w:proofErr w:type="spellEnd"/>
      <w:r>
        <w:t xml:space="preserve">. I. </w:t>
      </w:r>
      <w:proofErr w:type="spellStart"/>
      <w:r>
        <w:t>Thessaloni</w:t>
      </w:r>
      <w:proofErr w:type="spellEnd"/>
      <w:r>
        <w:t xml:space="preserve">. 5. </w:t>
      </w:r>
      <w:proofErr w:type="spellStart"/>
      <w:r>
        <w:t>sonder</w:t>
      </w:r>
      <w:proofErr w:type="spellEnd"/>
      <w:r>
        <w:t xml:space="preserve"> </w:t>
      </w:r>
      <w:proofErr w:type="spellStart"/>
      <w:r>
        <w:t>pruefen</w:t>
      </w:r>
      <w:proofErr w:type="spellEnd"/>
      <w:r>
        <w:t xml:space="preserve"> ob er </w:t>
      </w:r>
      <w:proofErr w:type="spellStart"/>
      <w:r>
        <w:t>auß</w:t>
      </w:r>
      <w:proofErr w:type="spellEnd"/>
      <w:r>
        <w:t xml:space="preserve"> Gott ist. </w:t>
      </w:r>
    </w:p>
    <w:p w14:paraId="0461F5E1" w14:textId="77777777" w:rsidR="00536190" w:rsidRDefault="00536190" w:rsidP="00536190">
      <w:pPr>
        <w:pStyle w:val="StandardWeb"/>
      </w:pPr>
      <w:r>
        <w:t xml:space="preserve">Was gut und </w:t>
      </w:r>
      <w:proofErr w:type="spellStart"/>
      <w:r>
        <w:t>goetlich</w:t>
      </w:r>
      <w:proofErr w:type="spellEnd"/>
      <w:r>
        <w:t xml:space="preserve"> ist / </w:t>
      </w:r>
      <w:proofErr w:type="spellStart"/>
      <w:r>
        <w:t>dz</w:t>
      </w:r>
      <w:proofErr w:type="spellEnd"/>
      <w:r>
        <w:t xml:space="preserve"> ist </w:t>
      </w:r>
      <w:proofErr w:type="spellStart"/>
      <w:r>
        <w:t>heylsam</w:t>
      </w:r>
      <w:proofErr w:type="spellEnd"/>
      <w:r>
        <w:t xml:space="preserve"> und </w:t>
      </w:r>
      <w:proofErr w:type="spellStart"/>
      <w:r>
        <w:t>warhafftig</w:t>
      </w:r>
      <w:proofErr w:type="spellEnd"/>
      <w:r>
        <w:t xml:space="preserve"> </w:t>
      </w:r>
      <w:proofErr w:type="spellStart"/>
      <w:r>
        <w:t>unn</w:t>
      </w:r>
      <w:proofErr w:type="spellEnd"/>
      <w:r>
        <w:t xml:space="preserve"> </w:t>
      </w:r>
      <w:proofErr w:type="spellStart"/>
      <w:r>
        <w:t>anzunemen</w:t>
      </w:r>
      <w:proofErr w:type="spellEnd"/>
      <w:r>
        <w:t xml:space="preserve"> / bey welchem man / er sey alt oder </w:t>
      </w:r>
      <w:proofErr w:type="spellStart"/>
      <w:r>
        <w:t>iung</w:t>
      </w:r>
      <w:proofErr w:type="spellEnd"/>
      <w:r>
        <w:t xml:space="preserve"> / man </w:t>
      </w:r>
      <w:proofErr w:type="spellStart"/>
      <w:r>
        <w:t>od</w:t>
      </w:r>
      <w:proofErr w:type="spellEnd"/>
      <w:r>
        <w:t xml:space="preserve"> </w:t>
      </w:r>
      <w:proofErr w:type="spellStart"/>
      <w:r>
        <w:t>kind</w:t>
      </w:r>
      <w:proofErr w:type="spellEnd"/>
      <w:r>
        <w:t xml:space="preserve"> / hoch </w:t>
      </w:r>
      <w:proofErr w:type="spellStart"/>
      <w:r>
        <w:t>od</w:t>
      </w:r>
      <w:proofErr w:type="spellEnd"/>
      <w:r>
        <w:t xml:space="preserve"> </w:t>
      </w:r>
      <w:proofErr w:type="spellStart"/>
      <w:r>
        <w:t>nider</w:t>
      </w:r>
      <w:proofErr w:type="spellEnd"/>
      <w:r>
        <w:t xml:space="preserve"> / was auch </w:t>
      </w:r>
      <w:proofErr w:type="spellStart"/>
      <w:r>
        <w:t>inn</w:t>
      </w:r>
      <w:proofErr w:type="spellEnd"/>
      <w:r>
        <w:t xml:space="preserve"> meinen </w:t>
      </w:r>
      <w:proofErr w:type="spellStart"/>
      <w:r>
        <w:t>buechern</w:t>
      </w:r>
      <w:proofErr w:type="spellEnd"/>
      <w:r>
        <w:t xml:space="preserve"> </w:t>
      </w:r>
      <w:proofErr w:type="spellStart"/>
      <w:r>
        <w:t>Goettlich</w:t>
      </w:r>
      <w:proofErr w:type="spellEnd"/>
      <w:r>
        <w:t xml:space="preserve"> ist / </w:t>
      </w:r>
      <w:proofErr w:type="spellStart"/>
      <w:r>
        <w:t>dz</w:t>
      </w:r>
      <w:proofErr w:type="spellEnd"/>
      <w:r>
        <w:t xml:space="preserve"> </w:t>
      </w:r>
      <w:proofErr w:type="spellStart"/>
      <w:r>
        <w:t>selb</w:t>
      </w:r>
      <w:proofErr w:type="spellEnd"/>
      <w:r>
        <w:t xml:space="preserve"> wider </w:t>
      </w:r>
      <w:proofErr w:type="spellStart"/>
      <w:r>
        <w:t>sprech</w:t>
      </w:r>
      <w:proofErr w:type="spellEnd"/>
      <w:r>
        <w:t xml:space="preserve"> ich nicht / Mich </w:t>
      </w:r>
      <w:proofErr w:type="spellStart"/>
      <w:r>
        <w:t>tringt</w:t>
      </w:r>
      <w:proofErr w:type="spellEnd"/>
      <w:r>
        <w:t xml:space="preserve"> auch niemand zum </w:t>
      </w:r>
      <w:proofErr w:type="spellStart"/>
      <w:r>
        <w:t>widspruch</w:t>
      </w:r>
      <w:proofErr w:type="spellEnd"/>
      <w:r>
        <w:t xml:space="preserve"> </w:t>
      </w:r>
      <w:proofErr w:type="spellStart"/>
      <w:r>
        <w:t>Goettlicher</w:t>
      </w:r>
      <w:proofErr w:type="spellEnd"/>
      <w:r>
        <w:t xml:space="preserve"> </w:t>
      </w:r>
      <w:proofErr w:type="spellStart"/>
      <w:r>
        <w:t>warheit</w:t>
      </w:r>
      <w:proofErr w:type="spellEnd"/>
      <w:r>
        <w:t xml:space="preserve"> / </w:t>
      </w:r>
      <w:proofErr w:type="spellStart"/>
      <w:r>
        <w:t>vernim</w:t>
      </w:r>
      <w:proofErr w:type="spellEnd"/>
      <w:r>
        <w:t xml:space="preserve"> mich. </w:t>
      </w:r>
    </w:p>
    <w:p w14:paraId="3D226206" w14:textId="77777777" w:rsidR="00536190" w:rsidRDefault="00536190" w:rsidP="00536190">
      <w:pPr>
        <w:pStyle w:val="StandardWeb"/>
      </w:pPr>
      <w:r>
        <w:t xml:space="preserve">Aber das </w:t>
      </w:r>
      <w:proofErr w:type="spellStart"/>
      <w:r>
        <w:t>kan</w:t>
      </w:r>
      <w:proofErr w:type="spellEnd"/>
      <w:r>
        <w:t xml:space="preserve"> ich </w:t>
      </w:r>
      <w:proofErr w:type="spellStart"/>
      <w:r>
        <w:t>nit</w:t>
      </w:r>
      <w:proofErr w:type="spellEnd"/>
      <w:r>
        <w:t xml:space="preserve"> leiden / das </w:t>
      </w:r>
      <w:proofErr w:type="spellStart"/>
      <w:r>
        <w:t>sawen</w:t>
      </w:r>
      <w:proofErr w:type="spellEnd"/>
      <w:r>
        <w:t xml:space="preserve"> </w:t>
      </w:r>
      <w:proofErr w:type="spellStart"/>
      <w:r>
        <w:t>jn</w:t>
      </w:r>
      <w:proofErr w:type="spellEnd"/>
      <w:r>
        <w:t xml:space="preserve"> meine </w:t>
      </w:r>
      <w:proofErr w:type="spellStart"/>
      <w:r>
        <w:t>lere</w:t>
      </w:r>
      <w:proofErr w:type="spellEnd"/>
      <w:r>
        <w:t xml:space="preserve"> </w:t>
      </w:r>
      <w:proofErr w:type="spellStart"/>
      <w:r>
        <w:t>portzeln</w:t>
      </w:r>
      <w:proofErr w:type="spellEnd"/>
      <w:r>
        <w:t xml:space="preserve"> / die Christen sein </w:t>
      </w:r>
      <w:proofErr w:type="spellStart"/>
      <w:r>
        <w:t>woellen</w:t>
      </w:r>
      <w:proofErr w:type="spellEnd"/>
      <w:r>
        <w:t xml:space="preserve"> / und nichts fressen / den nur das / was sie </w:t>
      </w:r>
      <w:proofErr w:type="spellStart"/>
      <w:r>
        <w:t>fur</w:t>
      </w:r>
      <w:proofErr w:type="spellEnd"/>
      <w:r>
        <w:t xml:space="preserve"> menschlich achten / Die </w:t>
      </w:r>
      <w:proofErr w:type="spellStart"/>
      <w:r>
        <w:t>lere</w:t>
      </w:r>
      <w:proofErr w:type="spellEnd"/>
      <w:r>
        <w:t xml:space="preserve"> aber </w:t>
      </w:r>
      <w:proofErr w:type="spellStart"/>
      <w:r>
        <w:t>Gotes</w:t>
      </w:r>
      <w:proofErr w:type="spellEnd"/>
      <w:r>
        <w:t xml:space="preserve"> </w:t>
      </w:r>
      <w:proofErr w:type="spellStart"/>
      <w:r>
        <w:t>richen</w:t>
      </w:r>
      <w:proofErr w:type="spellEnd"/>
      <w:r>
        <w:t xml:space="preserve"> sie an / als </w:t>
      </w:r>
      <w:proofErr w:type="spellStart"/>
      <w:r>
        <w:t>hunde</w:t>
      </w:r>
      <w:proofErr w:type="spellEnd"/>
      <w:r>
        <w:t xml:space="preserve"> im </w:t>
      </w:r>
      <w:proofErr w:type="spellStart"/>
      <w:r>
        <w:t>furlauff</w:t>
      </w:r>
      <w:proofErr w:type="spellEnd"/>
      <w:r>
        <w:t xml:space="preserve"> / und fragen nichts nach </w:t>
      </w:r>
      <w:proofErr w:type="spellStart"/>
      <w:r>
        <w:t>Got</w:t>
      </w:r>
      <w:proofErr w:type="spellEnd"/>
      <w:r>
        <w:t xml:space="preserve"> / und noch </w:t>
      </w:r>
      <w:proofErr w:type="spellStart"/>
      <w:r>
        <w:t>irer</w:t>
      </w:r>
      <w:proofErr w:type="spellEnd"/>
      <w:r>
        <w:t xml:space="preserve"> </w:t>
      </w:r>
      <w:proofErr w:type="spellStart"/>
      <w:r>
        <w:t>seligkeit</w:t>
      </w:r>
      <w:proofErr w:type="spellEnd"/>
      <w:r>
        <w:t xml:space="preserve"> / </w:t>
      </w:r>
      <w:proofErr w:type="spellStart"/>
      <w:r>
        <w:t>Merckend</w:t>
      </w:r>
      <w:proofErr w:type="spellEnd"/>
      <w:r>
        <w:t xml:space="preserve"> mich / was nicht </w:t>
      </w:r>
      <w:proofErr w:type="spellStart"/>
      <w:r>
        <w:t>Goettlich</w:t>
      </w:r>
      <w:proofErr w:type="spellEnd"/>
      <w:r>
        <w:t xml:space="preserve"> ist / das </w:t>
      </w:r>
      <w:proofErr w:type="spellStart"/>
      <w:r>
        <w:t>verwerff</w:t>
      </w:r>
      <w:proofErr w:type="spellEnd"/>
      <w:r>
        <w:t xml:space="preserve"> ich / </w:t>
      </w:r>
      <w:proofErr w:type="spellStart"/>
      <w:r>
        <w:t>unn</w:t>
      </w:r>
      <w:proofErr w:type="spellEnd"/>
      <w:r>
        <w:t xml:space="preserve"> </w:t>
      </w:r>
      <w:proofErr w:type="spellStart"/>
      <w:r>
        <w:t>wil</w:t>
      </w:r>
      <w:proofErr w:type="spellEnd"/>
      <w:r>
        <w:t xml:space="preserve"> das </w:t>
      </w:r>
      <w:proofErr w:type="spellStart"/>
      <w:r>
        <w:t>yederman</w:t>
      </w:r>
      <w:proofErr w:type="spellEnd"/>
      <w:r>
        <w:t xml:space="preserve"> frey hin </w:t>
      </w:r>
      <w:proofErr w:type="spellStart"/>
      <w:r>
        <w:t>werff</w:t>
      </w:r>
      <w:proofErr w:type="spellEnd"/>
      <w:r>
        <w:t xml:space="preserve">. </w:t>
      </w:r>
    </w:p>
    <w:p w14:paraId="6B175D3D" w14:textId="77777777" w:rsidR="00536190" w:rsidRDefault="00536190" w:rsidP="00536190">
      <w:pPr>
        <w:pStyle w:val="StandardWeb"/>
      </w:pPr>
      <w:r>
        <w:t xml:space="preserve">Was du aber noch </w:t>
      </w:r>
      <w:proofErr w:type="spellStart"/>
      <w:r>
        <w:t>ungewis</w:t>
      </w:r>
      <w:proofErr w:type="spellEnd"/>
      <w:r>
        <w:t xml:space="preserve"> bist / des </w:t>
      </w:r>
      <w:proofErr w:type="spellStart"/>
      <w:r>
        <w:t>soltu</w:t>
      </w:r>
      <w:proofErr w:type="spellEnd"/>
      <w:r>
        <w:t xml:space="preserve"> dich </w:t>
      </w:r>
      <w:proofErr w:type="spellStart"/>
      <w:r>
        <w:t>beyleib</w:t>
      </w:r>
      <w:proofErr w:type="spellEnd"/>
      <w:r>
        <w:t xml:space="preserve"> nicht durch mein </w:t>
      </w:r>
      <w:proofErr w:type="spellStart"/>
      <w:r>
        <w:t>gschrifft</w:t>
      </w:r>
      <w:proofErr w:type="spellEnd"/>
      <w:r>
        <w:t xml:space="preserve"> </w:t>
      </w:r>
      <w:proofErr w:type="spellStart"/>
      <w:r>
        <w:t>gewis</w:t>
      </w:r>
      <w:proofErr w:type="spellEnd"/>
      <w:r>
        <w:t xml:space="preserve"> machen. </w:t>
      </w:r>
      <w:proofErr w:type="spellStart"/>
      <w:r>
        <w:t>Warheit</w:t>
      </w:r>
      <w:proofErr w:type="spellEnd"/>
      <w:r>
        <w:t xml:space="preserve"> / </w:t>
      </w:r>
      <w:proofErr w:type="spellStart"/>
      <w:r>
        <w:t>warheit</w:t>
      </w:r>
      <w:proofErr w:type="spellEnd"/>
      <w:r>
        <w:t xml:space="preserve"> </w:t>
      </w:r>
      <w:proofErr w:type="spellStart"/>
      <w:r>
        <w:t>Gotes</w:t>
      </w:r>
      <w:proofErr w:type="spellEnd"/>
      <w:r>
        <w:t xml:space="preserve"> durch Gottes </w:t>
      </w:r>
      <w:proofErr w:type="spellStart"/>
      <w:r>
        <w:t>gnad</w:t>
      </w:r>
      <w:proofErr w:type="spellEnd"/>
      <w:r>
        <w:t xml:space="preserve"> </w:t>
      </w:r>
      <w:proofErr w:type="spellStart"/>
      <w:r>
        <w:t>erkant</w:t>
      </w:r>
      <w:proofErr w:type="spellEnd"/>
      <w:r>
        <w:t xml:space="preserve"> / die </w:t>
      </w:r>
      <w:proofErr w:type="spellStart"/>
      <w:r>
        <w:t>kan</w:t>
      </w:r>
      <w:proofErr w:type="spellEnd"/>
      <w:r>
        <w:t xml:space="preserve"> </w:t>
      </w:r>
      <w:proofErr w:type="spellStart"/>
      <w:r>
        <w:t>unnd</w:t>
      </w:r>
      <w:proofErr w:type="spellEnd"/>
      <w:r>
        <w:t xml:space="preserve"> soll dich allein / von allem </w:t>
      </w:r>
      <w:proofErr w:type="spellStart"/>
      <w:r>
        <w:t>irthumb</w:t>
      </w:r>
      <w:proofErr w:type="spellEnd"/>
      <w:r>
        <w:t xml:space="preserve"> und </w:t>
      </w:r>
      <w:proofErr w:type="spellStart"/>
      <w:r>
        <w:t>mangel</w:t>
      </w:r>
      <w:proofErr w:type="spellEnd"/>
      <w:r>
        <w:t xml:space="preserve"> / frey / sicher </w:t>
      </w:r>
      <w:proofErr w:type="spellStart"/>
      <w:r>
        <w:t>unnd</w:t>
      </w:r>
      <w:proofErr w:type="spellEnd"/>
      <w:r>
        <w:t xml:space="preserve"> </w:t>
      </w:r>
      <w:proofErr w:type="spellStart"/>
      <w:r>
        <w:t>gewis</w:t>
      </w:r>
      <w:proofErr w:type="spellEnd"/>
      <w:r>
        <w:t xml:space="preserve"> machen. </w:t>
      </w:r>
      <w:proofErr w:type="spellStart"/>
      <w:r>
        <w:t>Joann</w:t>
      </w:r>
      <w:proofErr w:type="spellEnd"/>
      <w:r>
        <w:t xml:space="preserve">. 8. Welche du an dem </w:t>
      </w:r>
      <w:proofErr w:type="spellStart"/>
      <w:r>
        <w:t>ort</w:t>
      </w:r>
      <w:proofErr w:type="spellEnd"/>
      <w:r>
        <w:t xml:space="preserve"> </w:t>
      </w:r>
      <w:proofErr w:type="spellStart"/>
      <w:r>
        <w:t>schuen</w:t>
      </w:r>
      <w:proofErr w:type="spellEnd"/>
      <w:r>
        <w:t xml:space="preserve"> </w:t>
      </w:r>
      <w:proofErr w:type="spellStart"/>
      <w:r>
        <w:t>must</w:t>
      </w:r>
      <w:proofErr w:type="spellEnd"/>
      <w:r>
        <w:t xml:space="preserve"> / da sie </w:t>
      </w:r>
      <w:proofErr w:type="spellStart"/>
      <w:r>
        <w:t>ligt</w:t>
      </w:r>
      <w:proofErr w:type="spellEnd"/>
      <w:r>
        <w:t xml:space="preserve"> / oder </w:t>
      </w:r>
      <w:proofErr w:type="spellStart"/>
      <w:r>
        <w:t>inn</w:t>
      </w:r>
      <w:proofErr w:type="spellEnd"/>
      <w:r>
        <w:t xml:space="preserve"> der </w:t>
      </w:r>
      <w:proofErr w:type="spellStart"/>
      <w:r>
        <w:t>gassen</w:t>
      </w:r>
      <w:proofErr w:type="spellEnd"/>
      <w:r>
        <w:t xml:space="preserve"> stet und schreiet / </w:t>
      </w:r>
      <w:proofErr w:type="spellStart"/>
      <w:r>
        <w:t>Kumpt</w:t>
      </w:r>
      <w:proofErr w:type="spellEnd"/>
      <w:r>
        <w:t xml:space="preserve"> her zu mir. etc. </w:t>
      </w:r>
    </w:p>
    <w:p w14:paraId="7A60DDED" w14:textId="77777777" w:rsidR="00536190" w:rsidRDefault="00536190" w:rsidP="00536190">
      <w:pPr>
        <w:pStyle w:val="StandardWeb"/>
      </w:pPr>
      <w:r>
        <w:t xml:space="preserve">Ich </w:t>
      </w:r>
      <w:proofErr w:type="spellStart"/>
      <w:r>
        <w:t>habs</w:t>
      </w:r>
      <w:proofErr w:type="spellEnd"/>
      <w:r>
        <w:t xml:space="preserve"> </w:t>
      </w:r>
      <w:proofErr w:type="spellStart"/>
      <w:r>
        <w:t>muessen</w:t>
      </w:r>
      <w:proofErr w:type="spellEnd"/>
      <w:r>
        <w:t xml:space="preserve"> lassen </w:t>
      </w:r>
      <w:proofErr w:type="spellStart"/>
      <w:r>
        <w:t>gescheen</w:t>
      </w:r>
      <w:proofErr w:type="spellEnd"/>
      <w:r>
        <w:t xml:space="preserve"> / das mein </w:t>
      </w:r>
      <w:proofErr w:type="spellStart"/>
      <w:r>
        <w:t>buecher</w:t>
      </w:r>
      <w:proofErr w:type="spellEnd"/>
      <w:r>
        <w:t xml:space="preserve"> zum </w:t>
      </w:r>
      <w:proofErr w:type="spellStart"/>
      <w:r>
        <w:t>truck</w:t>
      </w:r>
      <w:proofErr w:type="spellEnd"/>
      <w:r>
        <w:t xml:space="preserve"> gekommen / das ich </w:t>
      </w:r>
      <w:proofErr w:type="spellStart"/>
      <w:r>
        <w:t>nit</w:t>
      </w:r>
      <w:proofErr w:type="spellEnd"/>
      <w:r>
        <w:t xml:space="preserve"> anders gemeint hab / noch auch heut anders </w:t>
      </w:r>
      <w:proofErr w:type="spellStart"/>
      <w:r>
        <w:t>verstoen</w:t>
      </w:r>
      <w:proofErr w:type="spellEnd"/>
      <w:r>
        <w:t xml:space="preserve"> / denn das mein </w:t>
      </w:r>
      <w:proofErr w:type="spellStart"/>
      <w:r>
        <w:t>dunckel</w:t>
      </w:r>
      <w:proofErr w:type="spellEnd"/>
      <w:r>
        <w:t xml:space="preserve"> </w:t>
      </w:r>
      <w:proofErr w:type="spellStart"/>
      <w:r>
        <w:t>wol</w:t>
      </w:r>
      <w:proofErr w:type="spellEnd"/>
      <w:r>
        <w:t xml:space="preserve"> </w:t>
      </w:r>
      <w:proofErr w:type="spellStart"/>
      <w:r>
        <w:t>erweißlich</w:t>
      </w:r>
      <w:proofErr w:type="spellEnd"/>
      <w:r>
        <w:t xml:space="preserve"> / gut / recht / </w:t>
      </w:r>
      <w:proofErr w:type="spellStart"/>
      <w:r>
        <w:t>gotlich</w:t>
      </w:r>
      <w:proofErr w:type="spellEnd"/>
      <w:r>
        <w:t xml:space="preserve"> / und </w:t>
      </w:r>
      <w:proofErr w:type="spellStart"/>
      <w:r>
        <w:t>heylsam</w:t>
      </w:r>
      <w:proofErr w:type="spellEnd"/>
      <w:r>
        <w:t xml:space="preserve"> sey. Ich bin aber des </w:t>
      </w:r>
      <w:proofErr w:type="spellStart"/>
      <w:r>
        <w:t>nit</w:t>
      </w:r>
      <w:proofErr w:type="spellEnd"/>
      <w:r>
        <w:t xml:space="preserve"> gewiß / </w:t>
      </w:r>
      <w:proofErr w:type="spellStart"/>
      <w:r>
        <w:t>drumb</w:t>
      </w:r>
      <w:proofErr w:type="spellEnd"/>
      <w:r>
        <w:t xml:space="preserve"> </w:t>
      </w:r>
      <w:proofErr w:type="spellStart"/>
      <w:r>
        <w:t>darff</w:t>
      </w:r>
      <w:proofErr w:type="spellEnd"/>
      <w:r>
        <w:t xml:space="preserve"> mich keiner grosser machen / denn ich bin / noch </w:t>
      </w:r>
      <w:proofErr w:type="spellStart"/>
      <w:r>
        <w:t>hoecher</w:t>
      </w:r>
      <w:proofErr w:type="spellEnd"/>
      <w:r>
        <w:t xml:space="preserve"> </w:t>
      </w:r>
      <w:proofErr w:type="spellStart"/>
      <w:r>
        <w:t>anzihen</w:t>
      </w:r>
      <w:proofErr w:type="spellEnd"/>
      <w:r>
        <w:t xml:space="preserve"> / den ich mich aus geb. Meine </w:t>
      </w:r>
      <w:proofErr w:type="spellStart"/>
      <w:r>
        <w:t>buecher</w:t>
      </w:r>
      <w:proofErr w:type="spellEnd"/>
      <w:r>
        <w:t xml:space="preserve"> künden auch nichts schaden / noch jemands </w:t>
      </w:r>
      <w:proofErr w:type="spellStart"/>
      <w:r>
        <w:t>verfueren</w:t>
      </w:r>
      <w:proofErr w:type="spellEnd"/>
      <w:r>
        <w:t xml:space="preserve"> / wenn sie gelesen und </w:t>
      </w:r>
      <w:proofErr w:type="spellStart"/>
      <w:r>
        <w:t>geacht</w:t>
      </w:r>
      <w:proofErr w:type="spellEnd"/>
      <w:r>
        <w:t xml:space="preserve"> werden / als ich sie </w:t>
      </w:r>
      <w:proofErr w:type="spellStart"/>
      <w:r>
        <w:t>wil</w:t>
      </w:r>
      <w:proofErr w:type="spellEnd"/>
      <w:r>
        <w:t xml:space="preserve"> gelesen und </w:t>
      </w:r>
      <w:proofErr w:type="spellStart"/>
      <w:r>
        <w:t>geacht</w:t>
      </w:r>
      <w:proofErr w:type="spellEnd"/>
      <w:r>
        <w:t xml:space="preserve"> haben / wie oben </w:t>
      </w:r>
      <w:proofErr w:type="spellStart"/>
      <w:r>
        <w:t>beschriben</w:t>
      </w:r>
      <w:proofErr w:type="spellEnd"/>
      <w:r>
        <w:t xml:space="preserve"> / Denn zwar so wenig schaden sie / das etliche im glauben fester </w:t>
      </w:r>
      <w:proofErr w:type="spellStart"/>
      <w:r>
        <w:t>unn</w:t>
      </w:r>
      <w:proofErr w:type="spellEnd"/>
      <w:r>
        <w:t xml:space="preserve"> gewisser worden sein / denn vor. </w:t>
      </w:r>
      <w:proofErr w:type="spellStart"/>
      <w:r>
        <w:t>Darumb</w:t>
      </w:r>
      <w:proofErr w:type="spellEnd"/>
      <w:r>
        <w:t xml:space="preserve"> hab ich auch </w:t>
      </w:r>
      <w:proofErr w:type="spellStart"/>
      <w:r>
        <w:t>nit</w:t>
      </w:r>
      <w:proofErr w:type="spellEnd"/>
      <w:r>
        <w:t xml:space="preserve"> grossen </w:t>
      </w:r>
      <w:proofErr w:type="spellStart"/>
      <w:r>
        <w:t>undanck</w:t>
      </w:r>
      <w:proofErr w:type="spellEnd"/>
      <w:r>
        <w:t xml:space="preserve"> verdient. </w:t>
      </w:r>
    </w:p>
    <w:p w14:paraId="712EB52C" w14:textId="77777777" w:rsidR="00536190" w:rsidRDefault="00536190" w:rsidP="00536190">
      <w:pPr>
        <w:pStyle w:val="StandardWeb"/>
      </w:pPr>
      <w:r>
        <w:t xml:space="preserve">Wie </w:t>
      </w:r>
      <w:proofErr w:type="spellStart"/>
      <w:r>
        <w:t>wol</w:t>
      </w:r>
      <w:proofErr w:type="spellEnd"/>
      <w:r>
        <w:t xml:space="preserve"> ich gern </w:t>
      </w:r>
      <w:proofErr w:type="spellStart"/>
      <w:r>
        <w:t>wolt</w:t>
      </w:r>
      <w:proofErr w:type="spellEnd"/>
      <w:r>
        <w:t xml:space="preserve"> / das keins </w:t>
      </w:r>
      <w:proofErr w:type="spellStart"/>
      <w:r>
        <w:t>inn</w:t>
      </w:r>
      <w:proofErr w:type="spellEnd"/>
      <w:r>
        <w:t xml:space="preserve"> die </w:t>
      </w:r>
      <w:proofErr w:type="spellStart"/>
      <w:r>
        <w:t>welt</w:t>
      </w:r>
      <w:proofErr w:type="spellEnd"/>
      <w:r>
        <w:t xml:space="preserve"> </w:t>
      </w:r>
      <w:proofErr w:type="spellStart"/>
      <w:r>
        <w:t>geschriben</w:t>
      </w:r>
      <w:proofErr w:type="spellEnd"/>
      <w:r>
        <w:t xml:space="preserve"> wer / der gesellen halben / die nichts nach </w:t>
      </w:r>
      <w:proofErr w:type="spellStart"/>
      <w:r>
        <w:t>goettlicher</w:t>
      </w:r>
      <w:proofErr w:type="spellEnd"/>
      <w:r>
        <w:t xml:space="preserve"> </w:t>
      </w:r>
      <w:proofErr w:type="spellStart"/>
      <w:r>
        <w:t>warheit</w:t>
      </w:r>
      <w:proofErr w:type="spellEnd"/>
      <w:r>
        <w:t xml:space="preserve"> fragen / </w:t>
      </w:r>
      <w:proofErr w:type="spellStart"/>
      <w:r>
        <w:t>odder</w:t>
      </w:r>
      <w:proofErr w:type="spellEnd"/>
      <w:r>
        <w:t xml:space="preserve"> das </w:t>
      </w:r>
      <w:proofErr w:type="spellStart"/>
      <w:r>
        <w:t>fur</w:t>
      </w:r>
      <w:proofErr w:type="spellEnd"/>
      <w:r>
        <w:t xml:space="preserve"> </w:t>
      </w:r>
      <w:proofErr w:type="spellStart"/>
      <w:r>
        <w:t>gewis</w:t>
      </w:r>
      <w:proofErr w:type="spellEnd"/>
      <w:r>
        <w:t xml:space="preserve"> </w:t>
      </w:r>
      <w:proofErr w:type="spellStart"/>
      <w:r>
        <w:t>unn</w:t>
      </w:r>
      <w:proofErr w:type="spellEnd"/>
      <w:r>
        <w:t xml:space="preserve"> </w:t>
      </w:r>
      <w:proofErr w:type="spellStart"/>
      <w:r>
        <w:t>bewerd</w:t>
      </w:r>
      <w:proofErr w:type="spellEnd"/>
      <w:r>
        <w:t xml:space="preserve"> halten / des sie kein andere </w:t>
      </w:r>
      <w:proofErr w:type="spellStart"/>
      <w:r>
        <w:t>urkund</w:t>
      </w:r>
      <w:proofErr w:type="spellEnd"/>
      <w:r>
        <w:t xml:space="preserve"> haben / denn einer armen </w:t>
      </w:r>
      <w:proofErr w:type="spellStart"/>
      <w:r>
        <w:t>person</w:t>
      </w:r>
      <w:proofErr w:type="spellEnd"/>
      <w:r>
        <w:t xml:space="preserve"> </w:t>
      </w:r>
      <w:proofErr w:type="spellStart"/>
      <w:r>
        <w:t>namen</w:t>
      </w:r>
      <w:proofErr w:type="spellEnd"/>
      <w:r>
        <w:t xml:space="preserve"> / Und </w:t>
      </w:r>
      <w:proofErr w:type="spellStart"/>
      <w:r>
        <w:t>warlich</w:t>
      </w:r>
      <w:proofErr w:type="spellEnd"/>
      <w:r>
        <w:t xml:space="preserve"> wenn ich mich </w:t>
      </w:r>
      <w:proofErr w:type="spellStart"/>
      <w:r>
        <w:t>diser</w:t>
      </w:r>
      <w:proofErr w:type="spellEnd"/>
      <w:r>
        <w:t xml:space="preserve"> </w:t>
      </w:r>
      <w:proofErr w:type="spellStart"/>
      <w:r>
        <w:t>ferlichen</w:t>
      </w:r>
      <w:proofErr w:type="spellEnd"/>
      <w:r>
        <w:t xml:space="preserve"> </w:t>
      </w:r>
      <w:proofErr w:type="spellStart"/>
      <w:r>
        <w:t>zeytten</w:t>
      </w:r>
      <w:proofErr w:type="spellEnd"/>
      <w:r>
        <w:t xml:space="preserve"> </w:t>
      </w:r>
      <w:proofErr w:type="spellStart"/>
      <w:r>
        <w:t>hette</w:t>
      </w:r>
      <w:proofErr w:type="spellEnd"/>
      <w:r>
        <w:t xml:space="preserve"> besorgt / es </w:t>
      </w:r>
      <w:proofErr w:type="spellStart"/>
      <w:r>
        <w:t>solte</w:t>
      </w:r>
      <w:proofErr w:type="spellEnd"/>
      <w:r>
        <w:t xml:space="preserve"> </w:t>
      </w:r>
      <w:proofErr w:type="spellStart"/>
      <w:r>
        <w:t>keyner</w:t>
      </w:r>
      <w:proofErr w:type="spellEnd"/>
      <w:r>
        <w:t xml:space="preserve"> mein </w:t>
      </w:r>
      <w:proofErr w:type="spellStart"/>
      <w:r>
        <w:t>buecher</w:t>
      </w:r>
      <w:proofErr w:type="spellEnd"/>
      <w:r>
        <w:t xml:space="preserve"> von mir </w:t>
      </w:r>
      <w:proofErr w:type="spellStart"/>
      <w:r>
        <w:t>mitt</w:t>
      </w:r>
      <w:proofErr w:type="spellEnd"/>
      <w:r>
        <w:t xml:space="preserve"> einer </w:t>
      </w:r>
      <w:proofErr w:type="spellStart"/>
      <w:r>
        <w:t>holtz</w:t>
      </w:r>
      <w:proofErr w:type="spellEnd"/>
      <w:r>
        <w:t xml:space="preserve"> </w:t>
      </w:r>
      <w:proofErr w:type="spellStart"/>
      <w:r>
        <w:t>axte</w:t>
      </w:r>
      <w:proofErr w:type="spellEnd"/>
      <w:r>
        <w:t xml:space="preserve"> gebracht haben / Denn ich hab </w:t>
      </w:r>
      <w:proofErr w:type="spellStart"/>
      <w:r>
        <w:t>darumb</w:t>
      </w:r>
      <w:proofErr w:type="spellEnd"/>
      <w:r>
        <w:t xml:space="preserve"> im </w:t>
      </w:r>
      <w:proofErr w:type="spellStart"/>
      <w:r>
        <w:t>ellend</w:t>
      </w:r>
      <w:proofErr w:type="spellEnd"/>
      <w:r>
        <w:t xml:space="preserve"> </w:t>
      </w:r>
      <w:proofErr w:type="spellStart"/>
      <w:r>
        <w:t>umbher</w:t>
      </w:r>
      <w:proofErr w:type="spellEnd"/>
      <w:r>
        <w:t xml:space="preserve"> </w:t>
      </w:r>
      <w:proofErr w:type="spellStart"/>
      <w:r>
        <w:t>muessen</w:t>
      </w:r>
      <w:proofErr w:type="spellEnd"/>
      <w:r>
        <w:t xml:space="preserve"> </w:t>
      </w:r>
      <w:proofErr w:type="spellStart"/>
      <w:r>
        <w:t>lauffen</w:t>
      </w:r>
      <w:proofErr w:type="spellEnd"/>
      <w:r>
        <w:t xml:space="preserve"> / und hab allen meinen </w:t>
      </w:r>
      <w:proofErr w:type="spellStart"/>
      <w:r>
        <w:t>feynden</w:t>
      </w:r>
      <w:proofErr w:type="spellEnd"/>
      <w:r>
        <w:t xml:space="preserve"> an den enden sein </w:t>
      </w:r>
      <w:proofErr w:type="spellStart"/>
      <w:r>
        <w:t>muessen</w:t>
      </w:r>
      <w:proofErr w:type="spellEnd"/>
      <w:r>
        <w:t xml:space="preserve"> / do </w:t>
      </w:r>
      <w:proofErr w:type="spellStart"/>
      <w:r>
        <w:t>sye</w:t>
      </w:r>
      <w:proofErr w:type="spellEnd"/>
      <w:r>
        <w:t xml:space="preserve"> mich hin gewünscht oder hin gelogen. Das ist auch der </w:t>
      </w:r>
      <w:proofErr w:type="spellStart"/>
      <w:r>
        <w:t>ursachen</w:t>
      </w:r>
      <w:proofErr w:type="spellEnd"/>
      <w:r>
        <w:t xml:space="preserve"> eine / die mich bey den </w:t>
      </w:r>
      <w:proofErr w:type="spellStart"/>
      <w:r>
        <w:t>kostlichen</w:t>
      </w:r>
      <w:proofErr w:type="spellEnd"/>
      <w:r>
        <w:t xml:space="preserve"> Christen / </w:t>
      </w:r>
      <w:proofErr w:type="spellStart"/>
      <w:r>
        <w:t>vil</w:t>
      </w:r>
      <w:proofErr w:type="spellEnd"/>
      <w:r>
        <w:t xml:space="preserve"> ehe verdammen / denn </w:t>
      </w:r>
      <w:proofErr w:type="spellStart"/>
      <w:r>
        <w:t>sye</w:t>
      </w:r>
      <w:proofErr w:type="spellEnd"/>
      <w:r>
        <w:t xml:space="preserve"> erkennen / in verdacht des </w:t>
      </w:r>
      <w:proofErr w:type="spellStart"/>
      <w:r>
        <w:t>auffruers</w:t>
      </w:r>
      <w:proofErr w:type="spellEnd"/>
      <w:r>
        <w:t xml:space="preserve"> </w:t>
      </w:r>
      <w:proofErr w:type="spellStart"/>
      <w:r>
        <w:t>geworffen</w:t>
      </w:r>
      <w:proofErr w:type="spellEnd"/>
      <w:r>
        <w:t xml:space="preserve">. </w:t>
      </w:r>
    </w:p>
    <w:p w14:paraId="27E93E5D" w14:textId="77777777" w:rsidR="00536190" w:rsidRDefault="00536190" w:rsidP="00536190">
      <w:pPr>
        <w:pStyle w:val="StandardWeb"/>
      </w:pPr>
      <w:r>
        <w:t xml:space="preserve">Und </w:t>
      </w:r>
      <w:proofErr w:type="spellStart"/>
      <w:r>
        <w:t>fürwar</w:t>
      </w:r>
      <w:proofErr w:type="spellEnd"/>
      <w:r>
        <w:t xml:space="preserve"> / ich </w:t>
      </w:r>
      <w:proofErr w:type="spellStart"/>
      <w:r>
        <w:t>hatt</w:t>
      </w:r>
      <w:proofErr w:type="spellEnd"/>
      <w:r>
        <w:t xml:space="preserve"> </w:t>
      </w:r>
      <w:proofErr w:type="spellStart"/>
      <w:r>
        <w:t>meyn</w:t>
      </w:r>
      <w:proofErr w:type="spellEnd"/>
      <w:r>
        <w:t xml:space="preserve"> </w:t>
      </w:r>
      <w:proofErr w:type="spellStart"/>
      <w:r>
        <w:t>lere</w:t>
      </w:r>
      <w:proofErr w:type="spellEnd"/>
      <w:r>
        <w:t xml:space="preserve"> vom Sacrament etc. nicht </w:t>
      </w:r>
      <w:proofErr w:type="spellStart"/>
      <w:r>
        <w:t>weitter</w:t>
      </w:r>
      <w:proofErr w:type="spellEnd"/>
      <w:r>
        <w:t xml:space="preserve"> / noch in mehr </w:t>
      </w:r>
      <w:proofErr w:type="spellStart"/>
      <w:r>
        <w:t>personen</w:t>
      </w:r>
      <w:proofErr w:type="spellEnd"/>
      <w:r>
        <w:t xml:space="preserve"> / </w:t>
      </w:r>
      <w:proofErr w:type="spellStart"/>
      <w:r>
        <w:t>außgestraewet</w:t>
      </w:r>
      <w:proofErr w:type="spellEnd"/>
      <w:r>
        <w:t xml:space="preserve"> / denn in die / so mich </w:t>
      </w:r>
      <w:proofErr w:type="spellStart"/>
      <w:r>
        <w:t>mündtlich</w:t>
      </w:r>
      <w:proofErr w:type="spellEnd"/>
      <w:r>
        <w:t xml:space="preserve"> </w:t>
      </w:r>
      <w:proofErr w:type="spellStart"/>
      <w:r>
        <w:t>hoereten</w:t>
      </w:r>
      <w:proofErr w:type="spellEnd"/>
      <w:r>
        <w:t xml:space="preserve"> / </w:t>
      </w:r>
      <w:proofErr w:type="spellStart"/>
      <w:r>
        <w:t>unnd</w:t>
      </w:r>
      <w:proofErr w:type="spellEnd"/>
      <w:r>
        <w:t xml:space="preserve"> wenn einer gethan </w:t>
      </w:r>
      <w:proofErr w:type="spellStart"/>
      <w:r>
        <w:t>hett</w:t>
      </w:r>
      <w:proofErr w:type="spellEnd"/>
      <w:r>
        <w:t xml:space="preserve"> / so </w:t>
      </w:r>
      <w:proofErr w:type="spellStart"/>
      <w:r>
        <w:t>weren</w:t>
      </w:r>
      <w:proofErr w:type="spellEnd"/>
      <w:r>
        <w:t xml:space="preserve"> </w:t>
      </w:r>
      <w:proofErr w:type="spellStart"/>
      <w:r>
        <w:t>soelliche</w:t>
      </w:r>
      <w:proofErr w:type="spellEnd"/>
      <w:r>
        <w:t xml:space="preserve"> </w:t>
      </w:r>
      <w:proofErr w:type="spellStart"/>
      <w:r>
        <w:t>buecher</w:t>
      </w:r>
      <w:proofErr w:type="spellEnd"/>
      <w:r>
        <w:t xml:space="preserve"> noch in der </w:t>
      </w:r>
      <w:proofErr w:type="spellStart"/>
      <w:r>
        <w:t>dintten</w:t>
      </w:r>
      <w:proofErr w:type="spellEnd"/>
      <w:r>
        <w:t xml:space="preserve"> und </w:t>
      </w:r>
      <w:proofErr w:type="spellStart"/>
      <w:r>
        <w:t>fedtern</w:t>
      </w:r>
      <w:proofErr w:type="spellEnd"/>
      <w:r>
        <w:t xml:space="preserve">. Mich bat ein guter </w:t>
      </w:r>
      <w:proofErr w:type="spellStart"/>
      <w:r>
        <w:t>freünd</w:t>
      </w:r>
      <w:proofErr w:type="spellEnd"/>
      <w:r>
        <w:t xml:space="preserve"> / ich </w:t>
      </w:r>
      <w:proofErr w:type="spellStart"/>
      <w:r>
        <w:t>solt</w:t>
      </w:r>
      <w:proofErr w:type="spellEnd"/>
      <w:r>
        <w:t xml:space="preserve"> im doch für sein </w:t>
      </w:r>
      <w:proofErr w:type="spellStart"/>
      <w:r>
        <w:t>person</w:t>
      </w:r>
      <w:proofErr w:type="spellEnd"/>
      <w:r>
        <w:t xml:space="preserve"> </w:t>
      </w:r>
      <w:proofErr w:type="spellStart"/>
      <w:r>
        <w:t>solichen</w:t>
      </w:r>
      <w:proofErr w:type="spellEnd"/>
      <w:r>
        <w:t xml:space="preserve"> verstand </w:t>
      </w:r>
      <w:proofErr w:type="spellStart"/>
      <w:r>
        <w:t>schrifftlich</w:t>
      </w:r>
      <w:proofErr w:type="spellEnd"/>
      <w:r>
        <w:t xml:space="preserve"> stellen </w:t>
      </w:r>
      <w:proofErr w:type="spellStart"/>
      <w:r>
        <w:t>unnd</w:t>
      </w:r>
      <w:proofErr w:type="spellEnd"/>
      <w:r>
        <w:t xml:space="preserve"> </w:t>
      </w:r>
      <w:proofErr w:type="spellStart"/>
      <w:r>
        <w:t>leyhen</w:t>
      </w:r>
      <w:proofErr w:type="spellEnd"/>
      <w:r>
        <w:t xml:space="preserve"> / der </w:t>
      </w:r>
      <w:proofErr w:type="spellStart"/>
      <w:r>
        <w:t>selb</w:t>
      </w:r>
      <w:proofErr w:type="spellEnd"/>
      <w:r>
        <w:t xml:space="preserve"> bracht </w:t>
      </w:r>
      <w:proofErr w:type="spellStart"/>
      <w:r>
        <w:t>solliche</w:t>
      </w:r>
      <w:proofErr w:type="spellEnd"/>
      <w:r>
        <w:t xml:space="preserve"> </w:t>
      </w:r>
      <w:proofErr w:type="spellStart"/>
      <w:r>
        <w:t>lere</w:t>
      </w:r>
      <w:proofErr w:type="spellEnd"/>
      <w:r>
        <w:t xml:space="preserve"> vom Sacrament mit </w:t>
      </w:r>
      <w:proofErr w:type="spellStart"/>
      <w:r>
        <w:t>freüntlichen</w:t>
      </w:r>
      <w:proofErr w:type="spellEnd"/>
      <w:r>
        <w:t xml:space="preserve"> viel worten und </w:t>
      </w:r>
      <w:proofErr w:type="spellStart"/>
      <w:r>
        <w:t>anhebiger</w:t>
      </w:r>
      <w:proofErr w:type="spellEnd"/>
      <w:r>
        <w:t xml:space="preserve"> </w:t>
      </w:r>
      <w:proofErr w:type="spellStart"/>
      <w:r>
        <w:t>bit</w:t>
      </w:r>
      <w:proofErr w:type="spellEnd"/>
      <w:r>
        <w:t xml:space="preserve"> von mir / Darnach kamen meine </w:t>
      </w:r>
      <w:proofErr w:type="spellStart"/>
      <w:r>
        <w:t>buechlin</w:t>
      </w:r>
      <w:proofErr w:type="spellEnd"/>
      <w:r>
        <w:t xml:space="preserve"> in den druck / und </w:t>
      </w:r>
      <w:proofErr w:type="spellStart"/>
      <w:r>
        <w:t>auß</w:t>
      </w:r>
      <w:proofErr w:type="spellEnd"/>
      <w:r>
        <w:t xml:space="preserve"> dem druck in die weite </w:t>
      </w:r>
      <w:proofErr w:type="spellStart"/>
      <w:r>
        <w:t>welt</w:t>
      </w:r>
      <w:proofErr w:type="spellEnd"/>
      <w:r>
        <w:t xml:space="preserve"> / und ich armer </w:t>
      </w:r>
      <w:proofErr w:type="spellStart"/>
      <w:r>
        <w:t>binn</w:t>
      </w:r>
      <w:proofErr w:type="spellEnd"/>
      <w:r>
        <w:t xml:space="preserve"> also in </w:t>
      </w:r>
      <w:proofErr w:type="spellStart"/>
      <w:r>
        <w:t>armut</w:t>
      </w:r>
      <w:proofErr w:type="spellEnd"/>
      <w:r>
        <w:t xml:space="preserve"> </w:t>
      </w:r>
      <w:proofErr w:type="spellStart"/>
      <w:r>
        <w:t>gekomen</w:t>
      </w:r>
      <w:proofErr w:type="spellEnd"/>
      <w:r>
        <w:t xml:space="preserve"> / und bey </w:t>
      </w:r>
      <w:proofErr w:type="spellStart"/>
      <w:r>
        <w:t>vilen</w:t>
      </w:r>
      <w:proofErr w:type="spellEnd"/>
      <w:r>
        <w:t xml:space="preserve"> ein </w:t>
      </w:r>
      <w:proofErr w:type="spellStart"/>
      <w:r>
        <w:t>eckel</w:t>
      </w:r>
      <w:proofErr w:type="spellEnd"/>
      <w:r>
        <w:t xml:space="preserve"> </w:t>
      </w:r>
      <w:proofErr w:type="spellStart"/>
      <w:r>
        <w:t>unn</w:t>
      </w:r>
      <w:proofErr w:type="spellEnd"/>
      <w:r>
        <w:t xml:space="preserve"> </w:t>
      </w:r>
      <w:proofErr w:type="spellStart"/>
      <w:r>
        <w:t>grewel</w:t>
      </w:r>
      <w:proofErr w:type="spellEnd"/>
      <w:r>
        <w:t xml:space="preserve"> worden / die mich nicht für einen feind </w:t>
      </w:r>
      <w:proofErr w:type="spellStart"/>
      <w:r>
        <w:t>sonder</w:t>
      </w:r>
      <w:proofErr w:type="spellEnd"/>
      <w:r>
        <w:t xml:space="preserve"> als einen irrigen </w:t>
      </w:r>
      <w:proofErr w:type="spellStart"/>
      <w:r>
        <w:t>mitt</w:t>
      </w:r>
      <w:proofErr w:type="spellEnd"/>
      <w:r>
        <w:t xml:space="preserve"> </w:t>
      </w:r>
      <w:proofErr w:type="spellStart"/>
      <w:r>
        <w:t>seüfftzen</w:t>
      </w:r>
      <w:proofErr w:type="spellEnd"/>
      <w:r>
        <w:t xml:space="preserve"> / </w:t>
      </w:r>
      <w:proofErr w:type="spellStart"/>
      <w:r>
        <w:t>auß</w:t>
      </w:r>
      <w:proofErr w:type="spellEnd"/>
      <w:r>
        <w:t xml:space="preserve"> Christlicher liebe </w:t>
      </w:r>
      <w:proofErr w:type="spellStart"/>
      <w:r>
        <w:t>solten</w:t>
      </w:r>
      <w:proofErr w:type="spellEnd"/>
      <w:r>
        <w:t xml:space="preserve"> gesucht und </w:t>
      </w:r>
      <w:proofErr w:type="spellStart"/>
      <w:r>
        <w:t>herwider</w:t>
      </w:r>
      <w:proofErr w:type="spellEnd"/>
      <w:r>
        <w:t xml:space="preserve"> bracht haben / </w:t>
      </w:r>
      <w:proofErr w:type="spellStart"/>
      <w:r>
        <w:t>Syntemal</w:t>
      </w:r>
      <w:proofErr w:type="spellEnd"/>
      <w:r>
        <w:t xml:space="preserve"> ich je und je </w:t>
      </w:r>
      <w:proofErr w:type="spellStart"/>
      <w:r>
        <w:t>dz</w:t>
      </w:r>
      <w:proofErr w:type="spellEnd"/>
      <w:r>
        <w:t xml:space="preserve"> </w:t>
      </w:r>
      <w:proofErr w:type="spellStart"/>
      <w:r>
        <w:t>liecht</w:t>
      </w:r>
      <w:proofErr w:type="spellEnd"/>
      <w:r>
        <w:t xml:space="preserve"> </w:t>
      </w:r>
      <w:proofErr w:type="spellStart"/>
      <w:r>
        <w:t>begert</w:t>
      </w:r>
      <w:proofErr w:type="spellEnd"/>
      <w:r>
        <w:t xml:space="preserve"> / mich zu recht und </w:t>
      </w:r>
      <w:proofErr w:type="spellStart"/>
      <w:r>
        <w:t>verhoer</w:t>
      </w:r>
      <w:proofErr w:type="spellEnd"/>
      <w:r>
        <w:t xml:space="preserve"> </w:t>
      </w:r>
      <w:proofErr w:type="spellStart"/>
      <w:r>
        <w:t>erbotten</w:t>
      </w:r>
      <w:proofErr w:type="spellEnd"/>
      <w:r>
        <w:t xml:space="preserve"> / </w:t>
      </w:r>
      <w:proofErr w:type="spellStart"/>
      <w:r>
        <w:t>unn</w:t>
      </w:r>
      <w:proofErr w:type="spellEnd"/>
      <w:r>
        <w:t xml:space="preserve"> mich eines bessern hab </w:t>
      </w:r>
      <w:proofErr w:type="spellStart"/>
      <w:r>
        <w:t>woellen</w:t>
      </w:r>
      <w:proofErr w:type="spellEnd"/>
      <w:r>
        <w:t xml:space="preserve"> / lassen weisen wo ich je gewest </w:t>
      </w:r>
      <w:proofErr w:type="spellStart"/>
      <w:r>
        <w:t>binn</w:t>
      </w:r>
      <w:proofErr w:type="spellEnd"/>
      <w:r>
        <w:t xml:space="preserve">. </w:t>
      </w:r>
    </w:p>
    <w:p w14:paraId="3A0A467C" w14:textId="77777777" w:rsidR="00536190" w:rsidRDefault="00536190" w:rsidP="00536190">
      <w:pPr>
        <w:pStyle w:val="StandardWeb"/>
      </w:pPr>
      <w:proofErr w:type="spellStart"/>
      <w:r>
        <w:t>Hirauß</w:t>
      </w:r>
      <w:proofErr w:type="spellEnd"/>
      <w:r>
        <w:t xml:space="preserve"> versteht </w:t>
      </w:r>
      <w:proofErr w:type="spellStart"/>
      <w:r>
        <w:t>menigklicher</w:t>
      </w:r>
      <w:proofErr w:type="spellEnd"/>
      <w:r>
        <w:t xml:space="preserve"> / </w:t>
      </w:r>
      <w:proofErr w:type="spellStart"/>
      <w:r>
        <w:t>wei</w:t>
      </w:r>
      <w:proofErr w:type="spellEnd"/>
      <w:r>
        <w:t xml:space="preserve"> er mein schreiben </w:t>
      </w:r>
      <w:proofErr w:type="spellStart"/>
      <w:r>
        <w:t>urteylen</w:t>
      </w:r>
      <w:proofErr w:type="spellEnd"/>
      <w:r>
        <w:t xml:space="preserve"> und halten </w:t>
      </w:r>
      <w:proofErr w:type="spellStart"/>
      <w:r>
        <w:t>sol</w:t>
      </w:r>
      <w:proofErr w:type="spellEnd"/>
      <w:r>
        <w:t xml:space="preserve"> / und das ich </w:t>
      </w:r>
      <w:proofErr w:type="spellStart"/>
      <w:r>
        <w:t>selbs</w:t>
      </w:r>
      <w:proofErr w:type="spellEnd"/>
      <w:r>
        <w:t xml:space="preserve"> nicht schweren </w:t>
      </w:r>
      <w:proofErr w:type="spellStart"/>
      <w:r>
        <w:t>darff</w:t>
      </w:r>
      <w:proofErr w:type="spellEnd"/>
      <w:r>
        <w:t xml:space="preserve"> / das also sein </w:t>
      </w:r>
      <w:proofErr w:type="spellStart"/>
      <w:r>
        <w:t>mueß</w:t>
      </w:r>
      <w:proofErr w:type="spellEnd"/>
      <w:r>
        <w:t xml:space="preserve">. </w:t>
      </w:r>
      <w:proofErr w:type="spellStart"/>
      <w:r>
        <w:t>Schrifften</w:t>
      </w:r>
      <w:proofErr w:type="spellEnd"/>
      <w:r>
        <w:t xml:space="preserve"> aber hab ich gebraucht / </w:t>
      </w:r>
      <w:proofErr w:type="spellStart"/>
      <w:r>
        <w:t>eingefuert</w:t>
      </w:r>
      <w:proofErr w:type="spellEnd"/>
      <w:r>
        <w:t xml:space="preserve"> / und </w:t>
      </w:r>
      <w:proofErr w:type="spellStart"/>
      <w:r>
        <w:t>fürgelegt</w:t>
      </w:r>
      <w:proofErr w:type="spellEnd"/>
      <w:r>
        <w:t xml:space="preserve"> / </w:t>
      </w:r>
      <w:proofErr w:type="spellStart"/>
      <w:r>
        <w:t>auff</w:t>
      </w:r>
      <w:proofErr w:type="spellEnd"/>
      <w:r>
        <w:t xml:space="preserve"> welche ich meine </w:t>
      </w:r>
      <w:proofErr w:type="spellStart"/>
      <w:r>
        <w:t>lere</w:t>
      </w:r>
      <w:proofErr w:type="spellEnd"/>
      <w:r>
        <w:t xml:space="preserve"> </w:t>
      </w:r>
      <w:proofErr w:type="spellStart"/>
      <w:r>
        <w:t>gegründt</w:t>
      </w:r>
      <w:proofErr w:type="spellEnd"/>
      <w:r>
        <w:t xml:space="preserve"> und </w:t>
      </w:r>
      <w:proofErr w:type="spellStart"/>
      <w:r>
        <w:t>auff</w:t>
      </w:r>
      <w:proofErr w:type="spellEnd"/>
      <w:r>
        <w:t xml:space="preserve"> </w:t>
      </w:r>
      <w:proofErr w:type="spellStart"/>
      <w:r>
        <w:t>gericht</w:t>
      </w:r>
      <w:proofErr w:type="spellEnd"/>
      <w:r>
        <w:t xml:space="preserve"> / Wenn ich nu die selbige </w:t>
      </w:r>
      <w:proofErr w:type="spellStart"/>
      <w:r>
        <w:t>schrifften</w:t>
      </w:r>
      <w:proofErr w:type="spellEnd"/>
      <w:r>
        <w:t xml:space="preserve"> (das </w:t>
      </w:r>
      <w:proofErr w:type="spellStart"/>
      <w:r>
        <w:t>warlich</w:t>
      </w:r>
      <w:proofErr w:type="spellEnd"/>
      <w:r>
        <w:t xml:space="preserve"> </w:t>
      </w:r>
      <w:proofErr w:type="spellStart"/>
      <w:r>
        <w:t>auß</w:t>
      </w:r>
      <w:proofErr w:type="spellEnd"/>
      <w:r>
        <w:t xml:space="preserve"> </w:t>
      </w:r>
      <w:proofErr w:type="spellStart"/>
      <w:r>
        <w:t>unwissenheit</w:t>
      </w:r>
      <w:proofErr w:type="spellEnd"/>
      <w:r>
        <w:t xml:space="preserve"> </w:t>
      </w:r>
      <w:proofErr w:type="spellStart"/>
      <w:r>
        <w:t>gescheen</w:t>
      </w:r>
      <w:proofErr w:type="spellEnd"/>
      <w:r>
        <w:t xml:space="preserve"> und mir </w:t>
      </w:r>
      <w:proofErr w:type="spellStart"/>
      <w:r>
        <w:t>leyd</w:t>
      </w:r>
      <w:proofErr w:type="spellEnd"/>
      <w:r>
        <w:t xml:space="preserve"> wer) mißbraucht </w:t>
      </w:r>
      <w:proofErr w:type="spellStart"/>
      <w:r>
        <w:t>unnd</w:t>
      </w:r>
      <w:proofErr w:type="spellEnd"/>
      <w:r>
        <w:t xml:space="preserve"> </w:t>
      </w:r>
      <w:proofErr w:type="spellStart"/>
      <w:r>
        <w:t>verkert</w:t>
      </w:r>
      <w:proofErr w:type="spellEnd"/>
      <w:r>
        <w:t xml:space="preserve"> hab / So ist gewißlich mein </w:t>
      </w:r>
      <w:proofErr w:type="spellStart"/>
      <w:r>
        <w:t>lere</w:t>
      </w:r>
      <w:proofErr w:type="spellEnd"/>
      <w:r>
        <w:t xml:space="preserve"> nicht gut noch </w:t>
      </w:r>
      <w:proofErr w:type="spellStart"/>
      <w:r>
        <w:t>goetlich</w:t>
      </w:r>
      <w:proofErr w:type="spellEnd"/>
      <w:r>
        <w:t xml:space="preserve"> noch </w:t>
      </w:r>
      <w:proofErr w:type="spellStart"/>
      <w:r>
        <w:t>anzunemen</w:t>
      </w:r>
      <w:proofErr w:type="spellEnd"/>
      <w:r>
        <w:t xml:space="preserve">. </w:t>
      </w:r>
    </w:p>
    <w:p w14:paraId="373ECE93" w14:textId="77777777" w:rsidR="00536190" w:rsidRDefault="00536190" w:rsidP="00536190">
      <w:pPr>
        <w:pStyle w:val="StandardWeb"/>
      </w:pPr>
      <w:r>
        <w:t xml:space="preserve">Ich </w:t>
      </w:r>
      <w:proofErr w:type="spellStart"/>
      <w:r>
        <w:t>hoere</w:t>
      </w:r>
      <w:proofErr w:type="spellEnd"/>
      <w:r>
        <w:t xml:space="preserve"> auch / das Doctor </w:t>
      </w:r>
      <w:proofErr w:type="spellStart"/>
      <w:r>
        <w:t>Zwinglius</w:t>
      </w:r>
      <w:proofErr w:type="spellEnd"/>
      <w:r>
        <w:t xml:space="preserve"> in einem </w:t>
      </w:r>
      <w:proofErr w:type="spellStart"/>
      <w:r>
        <w:t>buechlin</w:t>
      </w:r>
      <w:proofErr w:type="spellEnd"/>
      <w:r>
        <w:t xml:space="preserve"> schreiben </w:t>
      </w:r>
      <w:proofErr w:type="spellStart"/>
      <w:r>
        <w:t>sol</w:t>
      </w:r>
      <w:proofErr w:type="spellEnd"/>
      <w:r>
        <w:t xml:space="preserve"> / </w:t>
      </w:r>
      <w:proofErr w:type="spellStart"/>
      <w:r>
        <w:t>dz</w:t>
      </w:r>
      <w:proofErr w:type="spellEnd"/>
      <w:r>
        <w:t xml:space="preserve"> mein </w:t>
      </w:r>
      <w:proofErr w:type="spellStart"/>
      <w:r>
        <w:t>lere</w:t>
      </w:r>
      <w:proofErr w:type="spellEnd"/>
      <w:r>
        <w:t xml:space="preserve"> recht sey / aber doch nicht </w:t>
      </w:r>
      <w:proofErr w:type="spellStart"/>
      <w:r>
        <w:t>auß</w:t>
      </w:r>
      <w:proofErr w:type="spellEnd"/>
      <w:r>
        <w:t xml:space="preserve"> den </w:t>
      </w:r>
      <w:proofErr w:type="spellStart"/>
      <w:r>
        <w:t>heyligen</w:t>
      </w:r>
      <w:proofErr w:type="spellEnd"/>
      <w:r>
        <w:t xml:space="preserve"> </w:t>
      </w:r>
      <w:proofErr w:type="spellStart"/>
      <w:r>
        <w:t>schrifften</w:t>
      </w:r>
      <w:proofErr w:type="spellEnd"/>
      <w:r>
        <w:t xml:space="preserve"> </w:t>
      </w:r>
      <w:proofErr w:type="spellStart"/>
      <w:r>
        <w:t>volg</w:t>
      </w:r>
      <w:proofErr w:type="spellEnd"/>
      <w:r>
        <w:t xml:space="preserve"> / welche ich </w:t>
      </w:r>
      <w:proofErr w:type="spellStart"/>
      <w:r>
        <w:t>eingefuert</w:t>
      </w:r>
      <w:proofErr w:type="spellEnd"/>
      <w:r>
        <w:t xml:space="preserve"> hab. Wo das also </w:t>
      </w:r>
      <w:proofErr w:type="spellStart"/>
      <w:r>
        <w:t>were</w:t>
      </w:r>
      <w:proofErr w:type="spellEnd"/>
      <w:r>
        <w:t xml:space="preserve"> / </w:t>
      </w:r>
      <w:proofErr w:type="spellStart"/>
      <w:r>
        <w:t>het</w:t>
      </w:r>
      <w:proofErr w:type="spellEnd"/>
      <w:r>
        <w:t xml:space="preserve"> der gut man im und mir / einen </w:t>
      </w:r>
      <w:proofErr w:type="spellStart"/>
      <w:r>
        <w:t>herten</w:t>
      </w:r>
      <w:proofErr w:type="spellEnd"/>
      <w:r>
        <w:t xml:space="preserve"> stoß geben / Denn ich hab </w:t>
      </w:r>
      <w:proofErr w:type="spellStart"/>
      <w:r>
        <w:t>dise</w:t>
      </w:r>
      <w:proofErr w:type="spellEnd"/>
      <w:r>
        <w:t xml:space="preserve"> </w:t>
      </w:r>
      <w:proofErr w:type="spellStart"/>
      <w:r>
        <w:t>schrifft</w:t>
      </w:r>
      <w:proofErr w:type="spellEnd"/>
      <w:r>
        <w:t xml:space="preserve"> / das </w:t>
      </w:r>
      <w:proofErr w:type="spellStart"/>
      <w:r>
        <w:t>fleysch</w:t>
      </w:r>
      <w:proofErr w:type="spellEnd"/>
      <w:r>
        <w:t xml:space="preserve"> ist nichts nütz / auch für einen </w:t>
      </w:r>
      <w:proofErr w:type="spellStart"/>
      <w:r>
        <w:t>grund</w:t>
      </w:r>
      <w:proofErr w:type="spellEnd"/>
      <w:r>
        <w:t xml:space="preserve"> angezeigt / Den selben aber achtet </w:t>
      </w:r>
      <w:proofErr w:type="spellStart"/>
      <w:r>
        <w:t>Zwinglius</w:t>
      </w:r>
      <w:proofErr w:type="spellEnd"/>
      <w:r>
        <w:t xml:space="preserve"> für den besten und aller </w:t>
      </w:r>
      <w:proofErr w:type="spellStart"/>
      <w:r>
        <w:t>stercksten</w:t>
      </w:r>
      <w:proofErr w:type="spellEnd"/>
      <w:r>
        <w:t xml:space="preserve"> </w:t>
      </w:r>
      <w:proofErr w:type="spellStart"/>
      <w:r>
        <w:t>grund</w:t>
      </w:r>
      <w:proofErr w:type="spellEnd"/>
      <w:r>
        <w:t xml:space="preserve"> / als ich auch </w:t>
      </w:r>
      <w:proofErr w:type="spellStart"/>
      <w:r>
        <w:t>hoere</w:t>
      </w:r>
      <w:proofErr w:type="spellEnd"/>
      <w:r>
        <w:t xml:space="preserve"> / </w:t>
      </w:r>
      <w:proofErr w:type="spellStart"/>
      <w:r>
        <w:t>Darumb</w:t>
      </w:r>
      <w:proofErr w:type="spellEnd"/>
      <w:r>
        <w:t xml:space="preserve"> weiß ich nicht / was er </w:t>
      </w:r>
      <w:proofErr w:type="spellStart"/>
      <w:r>
        <w:t>selbs</w:t>
      </w:r>
      <w:proofErr w:type="spellEnd"/>
      <w:r>
        <w:t xml:space="preserve"> meint / und wie ers </w:t>
      </w:r>
      <w:proofErr w:type="spellStart"/>
      <w:r>
        <w:t>wil</w:t>
      </w:r>
      <w:proofErr w:type="spellEnd"/>
      <w:r>
        <w:t xml:space="preserve"> verstanden haben / oder wie gewiß er in seinem </w:t>
      </w:r>
      <w:proofErr w:type="spellStart"/>
      <w:r>
        <w:t>hertzen</w:t>
      </w:r>
      <w:proofErr w:type="spellEnd"/>
      <w:r>
        <w:t xml:space="preserve"> ist / oder ob er meiner </w:t>
      </w:r>
      <w:proofErr w:type="spellStart"/>
      <w:r>
        <w:t>person</w:t>
      </w:r>
      <w:proofErr w:type="spellEnd"/>
      <w:r>
        <w:t xml:space="preserve"> halben ein </w:t>
      </w:r>
      <w:proofErr w:type="spellStart"/>
      <w:r>
        <w:t>solichs</w:t>
      </w:r>
      <w:proofErr w:type="spellEnd"/>
      <w:r>
        <w:t xml:space="preserve"> </w:t>
      </w:r>
      <w:proofErr w:type="spellStart"/>
      <w:r>
        <w:t>urteyl</w:t>
      </w:r>
      <w:proofErr w:type="spellEnd"/>
      <w:r>
        <w:t xml:space="preserve"> gesprochen. Das aber </w:t>
      </w:r>
      <w:proofErr w:type="spellStart"/>
      <w:r>
        <w:t>wil</w:t>
      </w:r>
      <w:proofErr w:type="spellEnd"/>
      <w:r>
        <w:t xml:space="preserve"> ich haben von meinen </w:t>
      </w:r>
      <w:proofErr w:type="spellStart"/>
      <w:r>
        <w:t>lesern</w:t>
      </w:r>
      <w:proofErr w:type="spellEnd"/>
      <w:r>
        <w:t xml:space="preserve"> / </w:t>
      </w:r>
      <w:proofErr w:type="spellStart"/>
      <w:r>
        <w:t>dz</w:t>
      </w:r>
      <w:proofErr w:type="spellEnd"/>
      <w:r>
        <w:t xml:space="preserve"> alle die jene / so wissen das meine gründe undienlich oder </w:t>
      </w:r>
      <w:proofErr w:type="spellStart"/>
      <w:r>
        <w:t>untüglich</w:t>
      </w:r>
      <w:proofErr w:type="spellEnd"/>
      <w:r>
        <w:t xml:space="preserve"> </w:t>
      </w:r>
      <w:proofErr w:type="spellStart"/>
      <w:r>
        <w:t>seind</w:t>
      </w:r>
      <w:proofErr w:type="spellEnd"/>
      <w:r>
        <w:t xml:space="preserve"> </w:t>
      </w:r>
      <w:proofErr w:type="spellStart"/>
      <w:r>
        <w:t>od</w:t>
      </w:r>
      <w:proofErr w:type="spellEnd"/>
      <w:r>
        <w:t xml:space="preserve"> übel gelegt </w:t>
      </w:r>
      <w:proofErr w:type="spellStart"/>
      <w:r>
        <w:t>seind</w:t>
      </w:r>
      <w:proofErr w:type="spellEnd"/>
      <w:r>
        <w:t xml:space="preserve"> / auch mein </w:t>
      </w:r>
      <w:proofErr w:type="spellStart"/>
      <w:r>
        <w:t>gebew</w:t>
      </w:r>
      <w:proofErr w:type="spellEnd"/>
      <w:r>
        <w:t xml:space="preserve"> / </w:t>
      </w:r>
      <w:proofErr w:type="spellStart"/>
      <w:r>
        <w:t>welchs</w:t>
      </w:r>
      <w:proofErr w:type="spellEnd"/>
      <w:r>
        <w:t xml:space="preserve"> ich </w:t>
      </w:r>
      <w:proofErr w:type="spellStart"/>
      <w:r>
        <w:t>drauff</w:t>
      </w:r>
      <w:proofErr w:type="spellEnd"/>
      <w:r>
        <w:t xml:space="preserve"> gesetzt hab / für unrecht halten sollen / denn es gilt uns mehr denn </w:t>
      </w:r>
      <w:proofErr w:type="spellStart"/>
      <w:r>
        <w:t>ecker</w:t>
      </w:r>
      <w:proofErr w:type="spellEnd"/>
      <w:r>
        <w:t xml:space="preserve"> </w:t>
      </w:r>
      <w:proofErr w:type="spellStart"/>
      <w:r>
        <w:t>unn</w:t>
      </w:r>
      <w:proofErr w:type="spellEnd"/>
      <w:r>
        <w:t xml:space="preserve"> </w:t>
      </w:r>
      <w:proofErr w:type="spellStart"/>
      <w:r>
        <w:t>wysen</w:t>
      </w:r>
      <w:proofErr w:type="spellEnd"/>
      <w:r>
        <w:t xml:space="preserve"> / </w:t>
      </w:r>
      <w:proofErr w:type="spellStart"/>
      <w:r>
        <w:t>leyb</w:t>
      </w:r>
      <w:proofErr w:type="spellEnd"/>
      <w:r>
        <w:t xml:space="preserve"> oder </w:t>
      </w:r>
      <w:proofErr w:type="spellStart"/>
      <w:r>
        <w:t>tod</w:t>
      </w:r>
      <w:proofErr w:type="spellEnd"/>
      <w:r>
        <w:t xml:space="preserve"> / es gilt uns das ewig leben oder das ewig </w:t>
      </w:r>
      <w:proofErr w:type="spellStart"/>
      <w:r>
        <w:t>fewer</w:t>
      </w:r>
      <w:proofErr w:type="spellEnd"/>
      <w:r>
        <w:t xml:space="preserve"> / Der wegen soll ein jeder </w:t>
      </w:r>
      <w:proofErr w:type="spellStart"/>
      <w:r>
        <w:t>auff</w:t>
      </w:r>
      <w:proofErr w:type="spellEnd"/>
      <w:r>
        <w:t xml:space="preserve"> den </w:t>
      </w:r>
      <w:proofErr w:type="spellStart"/>
      <w:r>
        <w:t>recthen</w:t>
      </w:r>
      <w:proofErr w:type="spellEnd"/>
      <w:r>
        <w:t xml:space="preserve"> </w:t>
      </w:r>
      <w:proofErr w:type="spellStart"/>
      <w:r>
        <w:t>grund</w:t>
      </w:r>
      <w:proofErr w:type="spellEnd"/>
      <w:r>
        <w:t xml:space="preserve"> </w:t>
      </w:r>
      <w:proofErr w:type="spellStart"/>
      <w:r>
        <w:t>gottes</w:t>
      </w:r>
      <w:proofErr w:type="spellEnd"/>
      <w:r>
        <w:t xml:space="preserve"> sehen / wissen </w:t>
      </w:r>
      <w:proofErr w:type="spellStart"/>
      <w:r>
        <w:t>unn</w:t>
      </w:r>
      <w:proofErr w:type="spellEnd"/>
      <w:r>
        <w:t xml:space="preserve"> nicht </w:t>
      </w:r>
      <w:proofErr w:type="spellStart"/>
      <w:r>
        <w:t>wenen</w:t>
      </w:r>
      <w:proofErr w:type="spellEnd"/>
      <w:r>
        <w:t xml:space="preserve"> / auch nichts schlissen / bis er gewiß werde / denn wir sollen nicht in einem erdichten glauben einher </w:t>
      </w:r>
      <w:proofErr w:type="spellStart"/>
      <w:r>
        <w:t>faren</w:t>
      </w:r>
      <w:proofErr w:type="spellEnd"/>
      <w:r>
        <w:t xml:space="preserve"> / der kein </w:t>
      </w:r>
      <w:proofErr w:type="spellStart"/>
      <w:r>
        <w:t>wort</w:t>
      </w:r>
      <w:proofErr w:type="spellEnd"/>
      <w:r>
        <w:t xml:space="preserve"> </w:t>
      </w:r>
      <w:proofErr w:type="spellStart"/>
      <w:r>
        <w:t>gottes</w:t>
      </w:r>
      <w:proofErr w:type="spellEnd"/>
      <w:r>
        <w:t xml:space="preserve"> weiß. </w:t>
      </w:r>
    </w:p>
    <w:p w14:paraId="7F87BAD6" w14:textId="77777777" w:rsidR="00536190" w:rsidRDefault="00536190" w:rsidP="00536190">
      <w:pPr>
        <w:pStyle w:val="StandardWeb"/>
      </w:pPr>
      <w:r>
        <w:t xml:space="preserve">Aber mich </w:t>
      </w:r>
      <w:proofErr w:type="spellStart"/>
      <w:r>
        <w:t>solt</w:t>
      </w:r>
      <w:proofErr w:type="spellEnd"/>
      <w:r>
        <w:t xml:space="preserve"> </w:t>
      </w:r>
      <w:proofErr w:type="spellStart"/>
      <w:r>
        <w:t>darumb</w:t>
      </w:r>
      <w:proofErr w:type="spellEnd"/>
      <w:r>
        <w:t xml:space="preserve"> keiner </w:t>
      </w:r>
      <w:proofErr w:type="spellStart"/>
      <w:r>
        <w:t>feynden</w:t>
      </w:r>
      <w:proofErr w:type="spellEnd"/>
      <w:r>
        <w:t xml:space="preserve"> oder verfolgen / das uns so viel dran gelegen / ist er ein Christ / so hab ich </w:t>
      </w:r>
      <w:proofErr w:type="spellStart"/>
      <w:r>
        <w:t>danck</w:t>
      </w:r>
      <w:proofErr w:type="spellEnd"/>
      <w:r>
        <w:t xml:space="preserve"> verdient / denn </w:t>
      </w:r>
      <w:proofErr w:type="spellStart"/>
      <w:r>
        <w:t>ungezweyfelt</w:t>
      </w:r>
      <w:proofErr w:type="spellEnd"/>
      <w:r>
        <w:t xml:space="preserve"> ists / das </w:t>
      </w:r>
      <w:proofErr w:type="spellStart"/>
      <w:r>
        <w:t>vil</w:t>
      </w:r>
      <w:proofErr w:type="spellEnd"/>
      <w:r>
        <w:t xml:space="preserve"> </w:t>
      </w:r>
      <w:proofErr w:type="spellStart"/>
      <w:r>
        <w:t>tausent</w:t>
      </w:r>
      <w:proofErr w:type="spellEnd"/>
      <w:r>
        <w:t xml:space="preserve"> in </w:t>
      </w:r>
      <w:proofErr w:type="spellStart"/>
      <w:r>
        <w:t>disem</w:t>
      </w:r>
      <w:proofErr w:type="spellEnd"/>
      <w:r>
        <w:t xml:space="preserve"> </w:t>
      </w:r>
      <w:proofErr w:type="spellStart"/>
      <w:r>
        <w:t>unnd</w:t>
      </w:r>
      <w:proofErr w:type="spellEnd"/>
      <w:r>
        <w:t xml:space="preserve"> andern </w:t>
      </w:r>
      <w:proofErr w:type="spellStart"/>
      <w:r>
        <w:t>artickel</w:t>
      </w:r>
      <w:proofErr w:type="spellEnd"/>
      <w:r>
        <w:t xml:space="preserve"> nichts mehr </w:t>
      </w:r>
      <w:proofErr w:type="spellStart"/>
      <w:r>
        <w:t>gewist</w:t>
      </w:r>
      <w:proofErr w:type="spellEnd"/>
      <w:r>
        <w:t xml:space="preserve"> haben / denn von </w:t>
      </w:r>
      <w:proofErr w:type="spellStart"/>
      <w:r>
        <w:t>plosser</w:t>
      </w:r>
      <w:proofErr w:type="spellEnd"/>
      <w:r>
        <w:t xml:space="preserve"> alter </w:t>
      </w:r>
      <w:proofErr w:type="spellStart"/>
      <w:r>
        <w:t>gewonheit</w:t>
      </w:r>
      <w:proofErr w:type="spellEnd"/>
      <w:r>
        <w:t xml:space="preserve"> zu sagen / die </w:t>
      </w:r>
      <w:proofErr w:type="spellStart"/>
      <w:r>
        <w:t>warlich</w:t>
      </w:r>
      <w:proofErr w:type="spellEnd"/>
      <w:r>
        <w:t xml:space="preserve"> nicht einen </w:t>
      </w:r>
      <w:proofErr w:type="spellStart"/>
      <w:r>
        <w:t>buchstaben</w:t>
      </w:r>
      <w:proofErr w:type="spellEnd"/>
      <w:r>
        <w:t xml:space="preserve"> / des </w:t>
      </w:r>
      <w:proofErr w:type="spellStart"/>
      <w:r>
        <w:t>worts</w:t>
      </w:r>
      <w:proofErr w:type="spellEnd"/>
      <w:r>
        <w:t xml:space="preserve"> des </w:t>
      </w:r>
      <w:proofErr w:type="spellStart"/>
      <w:r>
        <w:t>glaubens</w:t>
      </w:r>
      <w:proofErr w:type="spellEnd"/>
      <w:r>
        <w:t xml:space="preserve"> </w:t>
      </w:r>
      <w:proofErr w:type="spellStart"/>
      <w:r>
        <w:t>wisten</w:t>
      </w:r>
      <w:proofErr w:type="spellEnd"/>
      <w:r>
        <w:t xml:space="preserve"> / </w:t>
      </w:r>
      <w:proofErr w:type="spellStart"/>
      <w:r>
        <w:t>auß</w:t>
      </w:r>
      <w:proofErr w:type="spellEnd"/>
      <w:r>
        <w:t xml:space="preserve"> welchem der glaub </w:t>
      </w:r>
      <w:proofErr w:type="spellStart"/>
      <w:r>
        <w:t>kompt</w:t>
      </w:r>
      <w:proofErr w:type="spellEnd"/>
      <w:r>
        <w:t xml:space="preserve"> / </w:t>
      </w:r>
      <w:proofErr w:type="spellStart"/>
      <w:r>
        <w:t>unnd</w:t>
      </w:r>
      <w:proofErr w:type="spellEnd"/>
      <w:r>
        <w:t xml:space="preserve"> </w:t>
      </w:r>
      <w:proofErr w:type="spellStart"/>
      <w:r>
        <w:t>yetzt</w:t>
      </w:r>
      <w:proofErr w:type="spellEnd"/>
      <w:r>
        <w:t xml:space="preserve"> bewegt werden / die </w:t>
      </w:r>
      <w:proofErr w:type="spellStart"/>
      <w:r>
        <w:t>schrifft</w:t>
      </w:r>
      <w:proofErr w:type="spellEnd"/>
      <w:r>
        <w:t xml:space="preserve"> und das </w:t>
      </w:r>
      <w:proofErr w:type="spellStart"/>
      <w:r>
        <w:t>wort</w:t>
      </w:r>
      <w:proofErr w:type="spellEnd"/>
      <w:r>
        <w:t xml:space="preserve"> Gottes </w:t>
      </w:r>
      <w:proofErr w:type="spellStart"/>
      <w:r>
        <w:t>selbs</w:t>
      </w:r>
      <w:proofErr w:type="spellEnd"/>
      <w:r>
        <w:t xml:space="preserve"> </w:t>
      </w:r>
      <w:proofErr w:type="spellStart"/>
      <w:r>
        <w:t>unn</w:t>
      </w:r>
      <w:proofErr w:type="spellEnd"/>
      <w:r>
        <w:t xml:space="preserve"> in </w:t>
      </w:r>
      <w:proofErr w:type="spellStart"/>
      <w:r>
        <w:t>vleiß</w:t>
      </w:r>
      <w:proofErr w:type="spellEnd"/>
      <w:r>
        <w:t xml:space="preserve"> anzusehen / </w:t>
      </w:r>
      <w:proofErr w:type="spellStart"/>
      <w:r>
        <w:t>woelchs</w:t>
      </w:r>
      <w:proofErr w:type="spellEnd"/>
      <w:r>
        <w:t xml:space="preserve"> </w:t>
      </w:r>
      <w:proofErr w:type="spellStart"/>
      <w:r>
        <w:t>jnen</w:t>
      </w:r>
      <w:proofErr w:type="spellEnd"/>
      <w:r>
        <w:t xml:space="preserve"> zu grossem </w:t>
      </w:r>
      <w:proofErr w:type="spellStart"/>
      <w:r>
        <w:t>heyl</w:t>
      </w:r>
      <w:proofErr w:type="spellEnd"/>
      <w:r>
        <w:t xml:space="preserve"> </w:t>
      </w:r>
      <w:proofErr w:type="spellStart"/>
      <w:r>
        <w:t>würt</w:t>
      </w:r>
      <w:proofErr w:type="spellEnd"/>
      <w:r>
        <w:t xml:space="preserve"> gerathen / denn wir je sonst von keiner </w:t>
      </w:r>
      <w:proofErr w:type="spellStart"/>
      <w:r>
        <w:t>weyßheit</w:t>
      </w:r>
      <w:proofErr w:type="spellEnd"/>
      <w:r>
        <w:t xml:space="preserve"> noch von </w:t>
      </w:r>
      <w:proofErr w:type="spellStart"/>
      <w:r>
        <w:t>goetlichem</w:t>
      </w:r>
      <w:proofErr w:type="spellEnd"/>
      <w:r>
        <w:t xml:space="preserve"> </w:t>
      </w:r>
      <w:proofErr w:type="spellStart"/>
      <w:r>
        <w:t>geheymniß</w:t>
      </w:r>
      <w:proofErr w:type="spellEnd"/>
      <w:r>
        <w:t xml:space="preserve"> </w:t>
      </w:r>
      <w:proofErr w:type="spellStart"/>
      <w:r>
        <w:t>rhuemen</w:t>
      </w:r>
      <w:proofErr w:type="spellEnd"/>
      <w:r>
        <w:t xml:space="preserve"> </w:t>
      </w:r>
      <w:proofErr w:type="spellStart"/>
      <w:r>
        <w:t>doerffen</w:t>
      </w:r>
      <w:proofErr w:type="spellEnd"/>
      <w:r>
        <w:t xml:space="preserve"> / als </w:t>
      </w:r>
      <w:proofErr w:type="spellStart"/>
      <w:r>
        <w:t>Deutero</w:t>
      </w:r>
      <w:proofErr w:type="spellEnd"/>
      <w:r>
        <w:t xml:space="preserve">. </w:t>
      </w:r>
      <w:proofErr w:type="spellStart"/>
      <w:r>
        <w:t>iiij</w:t>
      </w:r>
      <w:proofErr w:type="spellEnd"/>
      <w:r>
        <w:t xml:space="preserve">. xxix. und in viel </w:t>
      </w:r>
      <w:proofErr w:type="spellStart"/>
      <w:r>
        <w:t>episteln</w:t>
      </w:r>
      <w:proofErr w:type="spellEnd"/>
      <w:r>
        <w:t xml:space="preserve"> Pauli steht </w:t>
      </w:r>
      <w:proofErr w:type="spellStart"/>
      <w:r>
        <w:t>geschriben</w:t>
      </w:r>
      <w:proofErr w:type="spellEnd"/>
      <w:r>
        <w:t xml:space="preserve">. </w:t>
      </w:r>
    </w:p>
    <w:p w14:paraId="151790FE" w14:textId="77777777" w:rsidR="00536190" w:rsidRDefault="00536190" w:rsidP="00536190">
      <w:pPr>
        <w:pStyle w:val="StandardWeb"/>
      </w:pPr>
      <w:r>
        <w:t xml:space="preserve">Denn </w:t>
      </w:r>
      <w:proofErr w:type="spellStart"/>
      <w:r>
        <w:t>warumb</w:t>
      </w:r>
      <w:proofErr w:type="spellEnd"/>
      <w:r>
        <w:t xml:space="preserve"> / </w:t>
      </w:r>
      <w:proofErr w:type="spellStart"/>
      <w:r>
        <w:t>sye</w:t>
      </w:r>
      <w:proofErr w:type="spellEnd"/>
      <w:r>
        <w:t xml:space="preserve"> </w:t>
      </w:r>
      <w:proofErr w:type="spellStart"/>
      <w:r>
        <w:t>doerffen</w:t>
      </w:r>
      <w:proofErr w:type="spellEnd"/>
      <w:r>
        <w:t xml:space="preserve"> nicht </w:t>
      </w:r>
      <w:proofErr w:type="spellStart"/>
      <w:r>
        <w:t>dencken</w:t>
      </w:r>
      <w:proofErr w:type="spellEnd"/>
      <w:r>
        <w:t xml:space="preserve"> / das </w:t>
      </w:r>
      <w:proofErr w:type="spellStart"/>
      <w:r>
        <w:t>sye</w:t>
      </w:r>
      <w:proofErr w:type="spellEnd"/>
      <w:r>
        <w:t xml:space="preserve"> einen rechten glauben / oder selige </w:t>
      </w:r>
      <w:proofErr w:type="spellStart"/>
      <w:r>
        <w:t>augen</w:t>
      </w:r>
      <w:proofErr w:type="spellEnd"/>
      <w:r>
        <w:t xml:space="preserve"> haben [als die Apostel des Herren </w:t>
      </w:r>
      <w:proofErr w:type="spellStart"/>
      <w:r>
        <w:t>hetten</w:t>
      </w:r>
      <w:proofErr w:type="spellEnd"/>
      <w:r>
        <w:t xml:space="preserve"> / und wir alle haben </w:t>
      </w:r>
      <w:proofErr w:type="spellStart"/>
      <w:r>
        <w:t>muessen</w:t>
      </w:r>
      <w:proofErr w:type="spellEnd"/>
      <w:r>
        <w:t xml:space="preserve"> / so vor Gott gerecht </w:t>
      </w:r>
      <w:proofErr w:type="spellStart"/>
      <w:r>
        <w:t>unn</w:t>
      </w:r>
      <w:proofErr w:type="spellEnd"/>
      <w:r>
        <w:t xml:space="preserve"> </w:t>
      </w:r>
      <w:proofErr w:type="spellStart"/>
      <w:r>
        <w:t>unstraeflich</w:t>
      </w:r>
      <w:proofErr w:type="spellEnd"/>
      <w:r>
        <w:t xml:space="preserve"> sein </w:t>
      </w:r>
      <w:proofErr w:type="spellStart"/>
      <w:r>
        <w:t>woellen</w:t>
      </w:r>
      <w:proofErr w:type="spellEnd"/>
      <w:r>
        <w:t xml:space="preserve">] wenn </w:t>
      </w:r>
      <w:proofErr w:type="spellStart"/>
      <w:r>
        <w:t>sye</w:t>
      </w:r>
      <w:proofErr w:type="spellEnd"/>
      <w:r>
        <w:t xml:space="preserve"> nicht von </w:t>
      </w:r>
      <w:proofErr w:type="spellStart"/>
      <w:r>
        <w:t>gott</w:t>
      </w:r>
      <w:proofErr w:type="spellEnd"/>
      <w:r>
        <w:t xml:space="preserve"> </w:t>
      </w:r>
      <w:proofErr w:type="spellStart"/>
      <w:r>
        <w:t>gelert</w:t>
      </w:r>
      <w:proofErr w:type="spellEnd"/>
      <w:r>
        <w:t xml:space="preserve"> / </w:t>
      </w:r>
      <w:proofErr w:type="spellStart"/>
      <w:r>
        <w:t>unn</w:t>
      </w:r>
      <w:proofErr w:type="spellEnd"/>
      <w:r>
        <w:t xml:space="preserve"> vom </w:t>
      </w:r>
      <w:proofErr w:type="spellStart"/>
      <w:r>
        <w:t>wort</w:t>
      </w:r>
      <w:proofErr w:type="spellEnd"/>
      <w:r>
        <w:t xml:space="preserve"> des </w:t>
      </w:r>
      <w:proofErr w:type="spellStart"/>
      <w:r>
        <w:t>glaubens</w:t>
      </w:r>
      <w:proofErr w:type="spellEnd"/>
      <w:r>
        <w:t xml:space="preserve"> nichts wissen zu zeugen / </w:t>
      </w:r>
      <w:proofErr w:type="spellStart"/>
      <w:r>
        <w:t>sond</w:t>
      </w:r>
      <w:proofErr w:type="spellEnd"/>
      <w:r>
        <w:t xml:space="preserve"> allein von </w:t>
      </w:r>
      <w:proofErr w:type="spellStart"/>
      <w:r>
        <w:t>diser</w:t>
      </w:r>
      <w:proofErr w:type="spellEnd"/>
      <w:r>
        <w:t xml:space="preserve"> geigen / Ich </w:t>
      </w:r>
      <w:proofErr w:type="spellStart"/>
      <w:r>
        <w:t>habs</w:t>
      </w:r>
      <w:proofErr w:type="spellEnd"/>
      <w:r>
        <w:t xml:space="preserve"> also </w:t>
      </w:r>
      <w:proofErr w:type="spellStart"/>
      <w:r>
        <w:t>gehoeret</w:t>
      </w:r>
      <w:proofErr w:type="spellEnd"/>
      <w:r>
        <w:t xml:space="preserve"> / Meine </w:t>
      </w:r>
      <w:proofErr w:type="spellStart"/>
      <w:r>
        <w:t>eltern</w:t>
      </w:r>
      <w:proofErr w:type="spellEnd"/>
      <w:r>
        <w:t xml:space="preserve"> </w:t>
      </w:r>
      <w:proofErr w:type="spellStart"/>
      <w:r>
        <w:t>habens</w:t>
      </w:r>
      <w:proofErr w:type="spellEnd"/>
      <w:r>
        <w:t xml:space="preserve"> auch also geglaubt / Denn Christus spricht also Welcher </w:t>
      </w:r>
      <w:proofErr w:type="spellStart"/>
      <w:r>
        <w:t>auß</w:t>
      </w:r>
      <w:proofErr w:type="spellEnd"/>
      <w:r>
        <w:t xml:space="preserve"> Gott ist / der </w:t>
      </w:r>
      <w:proofErr w:type="spellStart"/>
      <w:r>
        <w:t>hoeret</w:t>
      </w:r>
      <w:proofErr w:type="spellEnd"/>
      <w:r>
        <w:t xml:space="preserve"> Gottes </w:t>
      </w:r>
      <w:proofErr w:type="spellStart"/>
      <w:r>
        <w:t>wort</w:t>
      </w:r>
      <w:proofErr w:type="spellEnd"/>
      <w:r>
        <w:t xml:space="preserve">. Johannis. 8. Mein </w:t>
      </w:r>
      <w:proofErr w:type="spellStart"/>
      <w:r>
        <w:t>schaeflin</w:t>
      </w:r>
      <w:proofErr w:type="spellEnd"/>
      <w:r>
        <w:t xml:space="preserve"> </w:t>
      </w:r>
      <w:proofErr w:type="spellStart"/>
      <w:r>
        <w:t>hoeren</w:t>
      </w:r>
      <w:proofErr w:type="spellEnd"/>
      <w:r>
        <w:t xml:space="preserve"> mein </w:t>
      </w:r>
      <w:proofErr w:type="spellStart"/>
      <w:r>
        <w:t>stymm</w:t>
      </w:r>
      <w:proofErr w:type="spellEnd"/>
      <w:r>
        <w:t xml:space="preserve"> / der </w:t>
      </w:r>
      <w:proofErr w:type="spellStart"/>
      <w:r>
        <w:t>frembden</w:t>
      </w:r>
      <w:proofErr w:type="spellEnd"/>
      <w:r>
        <w:t xml:space="preserve"> </w:t>
      </w:r>
      <w:proofErr w:type="spellStart"/>
      <w:r>
        <w:t>stymm</w:t>
      </w:r>
      <w:proofErr w:type="spellEnd"/>
      <w:r>
        <w:t xml:space="preserve"> </w:t>
      </w:r>
      <w:proofErr w:type="spellStart"/>
      <w:r>
        <w:t>hoeren</w:t>
      </w:r>
      <w:proofErr w:type="spellEnd"/>
      <w:r>
        <w:t xml:space="preserve"> </w:t>
      </w:r>
      <w:proofErr w:type="spellStart"/>
      <w:r>
        <w:t>sye</w:t>
      </w:r>
      <w:proofErr w:type="spellEnd"/>
      <w:r>
        <w:t xml:space="preserve"> nicht. Johan. 10. </w:t>
      </w:r>
      <w:proofErr w:type="spellStart"/>
      <w:r>
        <w:t>Bewaret</w:t>
      </w:r>
      <w:proofErr w:type="spellEnd"/>
      <w:r>
        <w:t xml:space="preserve"> euch vor den falschen </w:t>
      </w:r>
      <w:proofErr w:type="spellStart"/>
      <w:r>
        <w:t>propheten</w:t>
      </w:r>
      <w:proofErr w:type="spellEnd"/>
      <w:r>
        <w:t xml:space="preserve"> / </w:t>
      </w:r>
      <w:proofErr w:type="spellStart"/>
      <w:r>
        <w:t>Sye</w:t>
      </w:r>
      <w:proofErr w:type="spellEnd"/>
      <w:r>
        <w:t xml:space="preserve"> reden die </w:t>
      </w:r>
      <w:proofErr w:type="spellStart"/>
      <w:r>
        <w:t>geschichte</w:t>
      </w:r>
      <w:proofErr w:type="spellEnd"/>
      <w:r>
        <w:t xml:space="preserve"> </w:t>
      </w:r>
      <w:proofErr w:type="spellStart"/>
      <w:r>
        <w:t>ires</w:t>
      </w:r>
      <w:proofErr w:type="spellEnd"/>
      <w:r>
        <w:t xml:space="preserve"> </w:t>
      </w:r>
      <w:proofErr w:type="spellStart"/>
      <w:r>
        <w:t>hertzens</w:t>
      </w:r>
      <w:proofErr w:type="spellEnd"/>
      <w:r>
        <w:t xml:space="preserve"> </w:t>
      </w:r>
      <w:proofErr w:type="spellStart"/>
      <w:r>
        <w:t>Hiere</w:t>
      </w:r>
      <w:proofErr w:type="spellEnd"/>
      <w:r>
        <w:t xml:space="preserve">. </w:t>
      </w:r>
      <w:proofErr w:type="spellStart"/>
      <w:r>
        <w:t>xxiij</w:t>
      </w:r>
      <w:proofErr w:type="spellEnd"/>
      <w:r>
        <w:t xml:space="preserve">. Item dein </w:t>
      </w:r>
      <w:proofErr w:type="spellStart"/>
      <w:r>
        <w:t>muetter</w:t>
      </w:r>
      <w:proofErr w:type="spellEnd"/>
      <w:r>
        <w:t xml:space="preserve"> ist ein </w:t>
      </w:r>
      <w:proofErr w:type="spellStart"/>
      <w:r>
        <w:t>Cetea</w:t>
      </w:r>
      <w:proofErr w:type="spellEnd"/>
      <w:r>
        <w:t xml:space="preserve"> / dein </w:t>
      </w:r>
      <w:proofErr w:type="spellStart"/>
      <w:r>
        <w:t>vatter</w:t>
      </w:r>
      <w:proofErr w:type="spellEnd"/>
      <w:r>
        <w:t xml:space="preserve"> ein </w:t>
      </w:r>
      <w:proofErr w:type="spellStart"/>
      <w:r>
        <w:t>Amoroer</w:t>
      </w:r>
      <w:proofErr w:type="spellEnd"/>
      <w:r>
        <w:t xml:space="preserve"> / wie die </w:t>
      </w:r>
      <w:proofErr w:type="spellStart"/>
      <w:r>
        <w:t>muetter</w:t>
      </w:r>
      <w:proofErr w:type="spellEnd"/>
      <w:r>
        <w:t xml:space="preserve"> ist / also ist die </w:t>
      </w:r>
      <w:proofErr w:type="spellStart"/>
      <w:r>
        <w:t>dochter</w:t>
      </w:r>
      <w:proofErr w:type="spellEnd"/>
      <w:r>
        <w:t xml:space="preserve"> / und der </w:t>
      </w:r>
      <w:proofErr w:type="spellStart"/>
      <w:r>
        <w:t>sun</w:t>
      </w:r>
      <w:proofErr w:type="spellEnd"/>
      <w:r>
        <w:t xml:space="preserve"> als der </w:t>
      </w:r>
      <w:proofErr w:type="spellStart"/>
      <w:r>
        <w:t>vatter</w:t>
      </w:r>
      <w:proofErr w:type="spellEnd"/>
      <w:r>
        <w:t xml:space="preserve">. Ezech. 10. </w:t>
      </w:r>
      <w:proofErr w:type="spellStart"/>
      <w:r>
        <w:t>Darumb</w:t>
      </w:r>
      <w:proofErr w:type="spellEnd"/>
      <w:r>
        <w:t xml:space="preserve"> ist der rum </w:t>
      </w:r>
      <w:proofErr w:type="spellStart"/>
      <w:r>
        <w:t>un</w:t>
      </w:r>
      <w:proofErr w:type="spellEnd"/>
      <w:r>
        <w:t xml:space="preserve"> </w:t>
      </w:r>
      <w:proofErr w:type="spellStart"/>
      <w:r>
        <w:t>trost</w:t>
      </w:r>
      <w:proofErr w:type="spellEnd"/>
      <w:r>
        <w:t xml:space="preserve"> falsch </w:t>
      </w:r>
      <w:proofErr w:type="spellStart"/>
      <w:r>
        <w:t>unn</w:t>
      </w:r>
      <w:proofErr w:type="spellEnd"/>
      <w:r>
        <w:t xml:space="preserve"> zu </w:t>
      </w:r>
      <w:proofErr w:type="spellStart"/>
      <w:r>
        <w:t>foerchten</w:t>
      </w:r>
      <w:proofErr w:type="spellEnd"/>
      <w:r>
        <w:t xml:space="preserve"> in welchem die </w:t>
      </w:r>
      <w:proofErr w:type="spellStart"/>
      <w:r>
        <w:t>weldt</w:t>
      </w:r>
      <w:proofErr w:type="spellEnd"/>
      <w:r>
        <w:t xml:space="preserve"> ist anher gelegen / </w:t>
      </w:r>
      <w:proofErr w:type="spellStart"/>
      <w:r>
        <w:t>unnd</w:t>
      </w:r>
      <w:proofErr w:type="spellEnd"/>
      <w:r>
        <w:t xml:space="preserve"> nichts anders </w:t>
      </w:r>
      <w:proofErr w:type="spellStart"/>
      <w:r>
        <w:t>gewist</w:t>
      </w:r>
      <w:proofErr w:type="spellEnd"/>
      <w:r>
        <w:t xml:space="preserve"> hat / denn von dem glauben der </w:t>
      </w:r>
      <w:proofErr w:type="spellStart"/>
      <w:r>
        <w:t>eltern</w:t>
      </w:r>
      <w:proofErr w:type="spellEnd"/>
      <w:r>
        <w:t xml:space="preserve"> / und vom </w:t>
      </w:r>
      <w:proofErr w:type="spellStart"/>
      <w:r>
        <w:t>geschrey</w:t>
      </w:r>
      <w:proofErr w:type="spellEnd"/>
      <w:r>
        <w:t xml:space="preserve"> der </w:t>
      </w:r>
      <w:proofErr w:type="spellStart"/>
      <w:r>
        <w:t>woelffen</w:t>
      </w:r>
      <w:proofErr w:type="spellEnd"/>
      <w:r>
        <w:t xml:space="preserve"> / welche </w:t>
      </w:r>
      <w:proofErr w:type="spellStart"/>
      <w:r>
        <w:t>schaeffen</w:t>
      </w:r>
      <w:proofErr w:type="spellEnd"/>
      <w:r>
        <w:t xml:space="preserve"> </w:t>
      </w:r>
      <w:proofErr w:type="spellStart"/>
      <w:r>
        <w:t>beltz</w:t>
      </w:r>
      <w:proofErr w:type="spellEnd"/>
      <w:r>
        <w:t xml:space="preserve"> antragen. </w:t>
      </w:r>
    </w:p>
    <w:p w14:paraId="44220D75" w14:textId="77777777" w:rsidR="00536190" w:rsidRDefault="00536190" w:rsidP="00536190">
      <w:pPr>
        <w:pStyle w:val="StandardWeb"/>
      </w:pPr>
      <w:r>
        <w:t xml:space="preserve">Für </w:t>
      </w:r>
      <w:proofErr w:type="spellStart"/>
      <w:r>
        <w:t>gott</w:t>
      </w:r>
      <w:proofErr w:type="spellEnd"/>
      <w:r>
        <w:t xml:space="preserve"> </w:t>
      </w:r>
      <w:proofErr w:type="spellStart"/>
      <w:r>
        <w:t>frew</w:t>
      </w:r>
      <w:proofErr w:type="spellEnd"/>
      <w:r>
        <w:t xml:space="preserve"> ich mich des / das ich in allem </w:t>
      </w:r>
      <w:proofErr w:type="spellStart"/>
      <w:r>
        <w:t>meynem</w:t>
      </w:r>
      <w:proofErr w:type="spellEnd"/>
      <w:r>
        <w:t xml:space="preserve"> </w:t>
      </w:r>
      <w:proofErr w:type="spellStart"/>
      <w:r>
        <w:t>schreyben</w:t>
      </w:r>
      <w:proofErr w:type="spellEnd"/>
      <w:r>
        <w:t xml:space="preserve"> / </w:t>
      </w:r>
      <w:proofErr w:type="spellStart"/>
      <w:r>
        <w:t>disen</w:t>
      </w:r>
      <w:proofErr w:type="spellEnd"/>
      <w:r>
        <w:t xml:space="preserve"> </w:t>
      </w:r>
      <w:proofErr w:type="spellStart"/>
      <w:r>
        <w:t>grund</w:t>
      </w:r>
      <w:proofErr w:type="spellEnd"/>
      <w:r>
        <w:t xml:space="preserve"> gesucht / gemeint / </w:t>
      </w:r>
      <w:proofErr w:type="spellStart"/>
      <w:r>
        <w:t>unnd</w:t>
      </w:r>
      <w:proofErr w:type="spellEnd"/>
      <w:r>
        <w:t xml:space="preserve"> gelegt hab / Das Christus durch seinen gehorsam / </w:t>
      </w:r>
      <w:proofErr w:type="spellStart"/>
      <w:r>
        <w:t>inn</w:t>
      </w:r>
      <w:proofErr w:type="spellEnd"/>
      <w:r>
        <w:t xml:space="preserve"> seinem </w:t>
      </w:r>
      <w:proofErr w:type="spellStart"/>
      <w:r>
        <w:t>tode</w:t>
      </w:r>
      <w:proofErr w:type="spellEnd"/>
      <w:r>
        <w:t xml:space="preserve"> am </w:t>
      </w:r>
      <w:proofErr w:type="spellStart"/>
      <w:r>
        <w:t>creütz</w:t>
      </w:r>
      <w:proofErr w:type="spellEnd"/>
      <w:r>
        <w:t xml:space="preserve"> / unser </w:t>
      </w:r>
      <w:proofErr w:type="spellStart"/>
      <w:r>
        <w:t>gerechtigkeit</w:t>
      </w:r>
      <w:proofErr w:type="spellEnd"/>
      <w:r>
        <w:t xml:space="preserve"> für </w:t>
      </w:r>
      <w:proofErr w:type="spellStart"/>
      <w:r>
        <w:t>gott</w:t>
      </w:r>
      <w:proofErr w:type="spellEnd"/>
      <w:r>
        <w:t xml:space="preserve"> / </w:t>
      </w:r>
      <w:proofErr w:type="spellStart"/>
      <w:r>
        <w:t>unnd</w:t>
      </w:r>
      <w:proofErr w:type="spellEnd"/>
      <w:r>
        <w:t xml:space="preserve"> unser </w:t>
      </w:r>
      <w:proofErr w:type="spellStart"/>
      <w:r>
        <w:t>volkoemlicher</w:t>
      </w:r>
      <w:proofErr w:type="spellEnd"/>
      <w:r>
        <w:t xml:space="preserve"> und ewiger </w:t>
      </w:r>
      <w:proofErr w:type="spellStart"/>
      <w:r>
        <w:t>erloeser</w:t>
      </w:r>
      <w:proofErr w:type="spellEnd"/>
      <w:r>
        <w:t xml:space="preserve"> ist worden. Also / das wir </w:t>
      </w:r>
      <w:proofErr w:type="spellStart"/>
      <w:r>
        <w:t>volkoemlich</w:t>
      </w:r>
      <w:proofErr w:type="spellEnd"/>
      <w:r>
        <w:t xml:space="preserve"> </w:t>
      </w:r>
      <w:proofErr w:type="spellStart"/>
      <w:r>
        <w:t>vergebung</w:t>
      </w:r>
      <w:proofErr w:type="spellEnd"/>
      <w:r>
        <w:t xml:space="preserve"> aller </w:t>
      </w:r>
      <w:proofErr w:type="spellStart"/>
      <w:r>
        <w:t>sünden</w:t>
      </w:r>
      <w:proofErr w:type="spellEnd"/>
      <w:r>
        <w:t xml:space="preserve"> durch sein </w:t>
      </w:r>
      <w:proofErr w:type="spellStart"/>
      <w:r>
        <w:t>leyden</w:t>
      </w:r>
      <w:proofErr w:type="spellEnd"/>
      <w:r>
        <w:t xml:space="preserve"> haben / als Paulus </w:t>
      </w:r>
      <w:proofErr w:type="spellStart"/>
      <w:r>
        <w:t>wol</w:t>
      </w:r>
      <w:proofErr w:type="spellEnd"/>
      <w:r>
        <w:t xml:space="preserve"> hundert mal </w:t>
      </w:r>
      <w:proofErr w:type="spellStart"/>
      <w:r>
        <w:t>schreybt</w:t>
      </w:r>
      <w:proofErr w:type="spellEnd"/>
      <w:r>
        <w:t xml:space="preserve"> / und Esaias </w:t>
      </w:r>
      <w:proofErr w:type="spellStart"/>
      <w:r>
        <w:t>unnd</w:t>
      </w:r>
      <w:proofErr w:type="spellEnd"/>
      <w:r>
        <w:t xml:space="preserve"> Christus zuvor gelernt haben. Item / das wir </w:t>
      </w:r>
      <w:proofErr w:type="spellStart"/>
      <w:r>
        <w:t>diße</w:t>
      </w:r>
      <w:proofErr w:type="spellEnd"/>
      <w:r>
        <w:t xml:space="preserve"> </w:t>
      </w:r>
      <w:proofErr w:type="spellStart"/>
      <w:r>
        <w:t>vergebung</w:t>
      </w:r>
      <w:proofErr w:type="spellEnd"/>
      <w:r>
        <w:t xml:space="preserve"> unser </w:t>
      </w:r>
      <w:proofErr w:type="spellStart"/>
      <w:r>
        <w:t>sünden</w:t>
      </w:r>
      <w:proofErr w:type="spellEnd"/>
      <w:r>
        <w:t xml:space="preserve"> </w:t>
      </w:r>
      <w:proofErr w:type="spellStart"/>
      <w:r>
        <w:t>nit</w:t>
      </w:r>
      <w:proofErr w:type="spellEnd"/>
      <w:r>
        <w:t xml:space="preserve"> </w:t>
      </w:r>
      <w:proofErr w:type="spellStart"/>
      <w:r>
        <w:t>auß</w:t>
      </w:r>
      <w:proofErr w:type="spellEnd"/>
      <w:r>
        <w:t xml:space="preserve"> </w:t>
      </w:r>
      <w:proofErr w:type="spellStart"/>
      <w:r>
        <w:t>eyteler</w:t>
      </w:r>
      <w:proofErr w:type="spellEnd"/>
      <w:r>
        <w:t xml:space="preserve"> </w:t>
      </w:r>
      <w:proofErr w:type="spellStart"/>
      <w:r>
        <w:t>gnad</w:t>
      </w:r>
      <w:proofErr w:type="spellEnd"/>
      <w:r>
        <w:t xml:space="preserve"> haben / </w:t>
      </w:r>
      <w:proofErr w:type="spellStart"/>
      <w:r>
        <w:t>sonder</w:t>
      </w:r>
      <w:proofErr w:type="spellEnd"/>
      <w:r>
        <w:t xml:space="preserve"> </w:t>
      </w:r>
      <w:proofErr w:type="spellStart"/>
      <w:r>
        <w:t>auß</w:t>
      </w:r>
      <w:proofErr w:type="spellEnd"/>
      <w:r>
        <w:t xml:space="preserve"> </w:t>
      </w:r>
      <w:proofErr w:type="spellStart"/>
      <w:r>
        <w:t>gerechtigkeit</w:t>
      </w:r>
      <w:proofErr w:type="spellEnd"/>
      <w:r>
        <w:t xml:space="preserve"> / das ist / wir haben eine rechte redliche </w:t>
      </w:r>
      <w:proofErr w:type="spellStart"/>
      <w:r>
        <w:t>bezalung</w:t>
      </w:r>
      <w:proofErr w:type="spellEnd"/>
      <w:r>
        <w:t xml:space="preserve"> unser </w:t>
      </w:r>
      <w:proofErr w:type="spellStart"/>
      <w:r>
        <w:t>sünden</w:t>
      </w:r>
      <w:proofErr w:type="spellEnd"/>
      <w:r>
        <w:t xml:space="preserve"> / das ist / Christus hat so </w:t>
      </w:r>
      <w:proofErr w:type="spellStart"/>
      <w:r>
        <w:t>vil</w:t>
      </w:r>
      <w:proofErr w:type="spellEnd"/>
      <w:r>
        <w:t xml:space="preserve"> und mehr gelitten / denn wir alle gesündigt haben / und er hat die </w:t>
      </w:r>
      <w:proofErr w:type="spellStart"/>
      <w:r>
        <w:t>handtschrifft</w:t>
      </w:r>
      <w:proofErr w:type="spellEnd"/>
      <w:r>
        <w:t xml:space="preserve"> unser </w:t>
      </w:r>
      <w:proofErr w:type="spellStart"/>
      <w:r>
        <w:t>schuldt</w:t>
      </w:r>
      <w:proofErr w:type="spellEnd"/>
      <w:r>
        <w:t xml:space="preserve"> mit seinem </w:t>
      </w:r>
      <w:proofErr w:type="spellStart"/>
      <w:r>
        <w:t>leyden</w:t>
      </w:r>
      <w:proofErr w:type="spellEnd"/>
      <w:r>
        <w:t xml:space="preserve"> </w:t>
      </w:r>
      <w:proofErr w:type="spellStart"/>
      <w:r>
        <w:t>geloest</w:t>
      </w:r>
      <w:proofErr w:type="spellEnd"/>
      <w:r>
        <w:t xml:space="preserve"> / und alles </w:t>
      </w:r>
      <w:proofErr w:type="spellStart"/>
      <w:r>
        <w:t>bezalt</w:t>
      </w:r>
      <w:proofErr w:type="spellEnd"/>
      <w:r>
        <w:t xml:space="preserve"> /d </w:t>
      </w:r>
      <w:proofErr w:type="spellStart"/>
      <w:r>
        <w:t>as</w:t>
      </w:r>
      <w:proofErr w:type="spellEnd"/>
      <w:r>
        <w:t xml:space="preserve"> in d </w:t>
      </w:r>
      <w:proofErr w:type="spellStart"/>
      <w:r>
        <w:t>handtschrifft</w:t>
      </w:r>
      <w:proofErr w:type="spellEnd"/>
      <w:r>
        <w:t xml:space="preserve"> </w:t>
      </w:r>
      <w:proofErr w:type="spellStart"/>
      <w:r>
        <w:t>beschriben</w:t>
      </w:r>
      <w:proofErr w:type="spellEnd"/>
      <w:r>
        <w:t xml:space="preserve"> / und hat unser </w:t>
      </w:r>
      <w:proofErr w:type="spellStart"/>
      <w:r>
        <w:t>handtschrifft</w:t>
      </w:r>
      <w:proofErr w:type="spellEnd"/>
      <w:r>
        <w:t xml:space="preserve"> ans </w:t>
      </w:r>
      <w:proofErr w:type="spellStart"/>
      <w:r>
        <w:t>creütze</w:t>
      </w:r>
      <w:proofErr w:type="spellEnd"/>
      <w:r>
        <w:t xml:space="preserve"> </w:t>
      </w:r>
      <w:proofErr w:type="spellStart"/>
      <w:r>
        <w:t>gehefft</w:t>
      </w:r>
      <w:proofErr w:type="spellEnd"/>
      <w:r>
        <w:t xml:space="preserve"> / Die </w:t>
      </w:r>
      <w:proofErr w:type="spellStart"/>
      <w:r>
        <w:t>handtschrifft</w:t>
      </w:r>
      <w:proofErr w:type="spellEnd"/>
      <w:r>
        <w:t xml:space="preserve"> </w:t>
      </w:r>
      <w:proofErr w:type="spellStart"/>
      <w:r>
        <w:t>unnser</w:t>
      </w:r>
      <w:proofErr w:type="spellEnd"/>
      <w:r>
        <w:t xml:space="preserve"> schulde ist das </w:t>
      </w:r>
      <w:proofErr w:type="spellStart"/>
      <w:r>
        <w:t>gesetze</w:t>
      </w:r>
      <w:proofErr w:type="spellEnd"/>
      <w:r>
        <w:t xml:space="preserve"> Mosi / welches Moses zu einem </w:t>
      </w:r>
      <w:proofErr w:type="spellStart"/>
      <w:r>
        <w:t>gezeügnis</w:t>
      </w:r>
      <w:proofErr w:type="spellEnd"/>
      <w:r>
        <w:t xml:space="preserve"> unser </w:t>
      </w:r>
      <w:proofErr w:type="spellStart"/>
      <w:r>
        <w:t>sünden</w:t>
      </w:r>
      <w:proofErr w:type="spellEnd"/>
      <w:r>
        <w:t xml:space="preserve"> / schuld / und </w:t>
      </w:r>
      <w:proofErr w:type="spellStart"/>
      <w:r>
        <w:t>boßheit</w:t>
      </w:r>
      <w:proofErr w:type="spellEnd"/>
      <w:r>
        <w:t xml:space="preserve"> / und </w:t>
      </w:r>
      <w:proofErr w:type="spellStart"/>
      <w:r>
        <w:t>torheyt</w:t>
      </w:r>
      <w:proofErr w:type="spellEnd"/>
      <w:r>
        <w:t xml:space="preserve"> </w:t>
      </w:r>
      <w:proofErr w:type="spellStart"/>
      <w:r>
        <w:t>geschriben</w:t>
      </w:r>
      <w:proofErr w:type="spellEnd"/>
      <w:r>
        <w:t xml:space="preserve"> hat / als Moses </w:t>
      </w:r>
      <w:proofErr w:type="spellStart"/>
      <w:r>
        <w:t>selbs</w:t>
      </w:r>
      <w:proofErr w:type="spellEnd"/>
      <w:r>
        <w:t xml:space="preserve"> sagt </w:t>
      </w:r>
      <w:proofErr w:type="spellStart"/>
      <w:r>
        <w:t>od</w:t>
      </w:r>
      <w:proofErr w:type="spellEnd"/>
      <w:r>
        <w:t xml:space="preserve"> Gott durch Mosen / </w:t>
      </w:r>
      <w:proofErr w:type="spellStart"/>
      <w:r>
        <w:t>Deu</w:t>
      </w:r>
      <w:proofErr w:type="spellEnd"/>
      <w:r>
        <w:t xml:space="preserve">. 31. das </w:t>
      </w:r>
      <w:proofErr w:type="spellStart"/>
      <w:r>
        <w:t>selb</w:t>
      </w:r>
      <w:proofErr w:type="spellEnd"/>
      <w:r>
        <w:t xml:space="preserve"> </w:t>
      </w:r>
      <w:proofErr w:type="spellStart"/>
      <w:r>
        <w:t>gesetz</w:t>
      </w:r>
      <w:proofErr w:type="spellEnd"/>
      <w:r>
        <w:t xml:space="preserve"> </w:t>
      </w:r>
      <w:proofErr w:type="spellStart"/>
      <w:r>
        <w:t>gottes</w:t>
      </w:r>
      <w:proofErr w:type="spellEnd"/>
      <w:r>
        <w:t xml:space="preserve"> offenbart unser </w:t>
      </w:r>
      <w:proofErr w:type="spellStart"/>
      <w:r>
        <w:t>sünden</w:t>
      </w:r>
      <w:proofErr w:type="spellEnd"/>
      <w:r>
        <w:t xml:space="preserve"> Ro. 6.7. und so </w:t>
      </w:r>
      <w:proofErr w:type="spellStart"/>
      <w:r>
        <w:t>offt</w:t>
      </w:r>
      <w:proofErr w:type="spellEnd"/>
      <w:r>
        <w:t xml:space="preserve"> wirs ansehen / so </w:t>
      </w:r>
      <w:proofErr w:type="spellStart"/>
      <w:r>
        <w:t>offt</w:t>
      </w:r>
      <w:proofErr w:type="spellEnd"/>
      <w:r>
        <w:t xml:space="preserve"> finden wir denn unser schuld / und je </w:t>
      </w:r>
      <w:proofErr w:type="spellStart"/>
      <w:r>
        <w:t>tieffer</w:t>
      </w:r>
      <w:proofErr w:type="spellEnd"/>
      <w:r>
        <w:t xml:space="preserve"> wir </w:t>
      </w:r>
      <w:proofErr w:type="spellStart"/>
      <w:r>
        <w:t>hineyn</w:t>
      </w:r>
      <w:proofErr w:type="spellEnd"/>
      <w:r>
        <w:t xml:space="preserve"> </w:t>
      </w:r>
      <w:proofErr w:type="spellStart"/>
      <w:r>
        <w:t>komen</w:t>
      </w:r>
      <w:proofErr w:type="spellEnd"/>
      <w:r>
        <w:t xml:space="preserve"> / je </w:t>
      </w:r>
      <w:proofErr w:type="spellStart"/>
      <w:r>
        <w:t>mer</w:t>
      </w:r>
      <w:proofErr w:type="spellEnd"/>
      <w:r>
        <w:t xml:space="preserve"> </w:t>
      </w:r>
      <w:proofErr w:type="spellStart"/>
      <w:r>
        <w:t>sünde</w:t>
      </w:r>
      <w:proofErr w:type="spellEnd"/>
      <w:r>
        <w:t xml:space="preserve"> finden wir / </w:t>
      </w:r>
      <w:proofErr w:type="spellStart"/>
      <w:r>
        <w:t>Unnd</w:t>
      </w:r>
      <w:proofErr w:type="spellEnd"/>
      <w:r>
        <w:t xml:space="preserve"> zu dem unser </w:t>
      </w:r>
      <w:proofErr w:type="spellStart"/>
      <w:r>
        <w:t>verfluechung</w:t>
      </w:r>
      <w:proofErr w:type="spellEnd"/>
      <w:r>
        <w:t xml:space="preserve"> und </w:t>
      </w:r>
      <w:proofErr w:type="spellStart"/>
      <w:r>
        <w:t>gottes</w:t>
      </w:r>
      <w:proofErr w:type="spellEnd"/>
      <w:r>
        <w:t xml:space="preserve"> </w:t>
      </w:r>
      <w:proofErr w:type="spellStart"/>
      <w:r>
        <w:t>zorn</w:t>
      </w:r>
      <w:proofErr w:type="spellEnd"/>
      <w:r>
        <w:t xml:space="preserve"> wider uns. Aber Christus hat das </w:t>
      </w:r>
      <w:proofErr w:type="spellStart"/>
      <w:r>
        <w:t>selb</w:t>
      </w:r>
      <w:proofErr w:type="spellEnd"/>
      <w:r>
        <w:t xml:space="preserve"> </w:t>
      </w:r>
      <w:proofErr w:type="spellStart"/>
      <w:r>
        <w:t>gesetz</w:t>
      </w:r>
      <w:proofErr w:type="spellEnd"/>
      <w:r>
        <w:t xml:space="preserve"> oder </w:t>
      </w:r>
      <w:proofErr w:type="spellStart"/>
      <w:r>
        <w:t>handtschrifft</w:t>
      </w:r>
      <w:proofErr w:type="spellEnd"/>
      <w:r>
        <w:t xml:space="preserve"> hinweg </w:t>
      </w:r>
      <w:proofErr w:type="spellStart"/>
      <w:r>
        <w:t>genomen</w:t>
      </w:r>
      <w:proofErr w:type="spellEnd"/>
      <w:r>
        <w:t xml:space="preserve"> / wie gesagt ist / und ans </w:t>
      </w:r>
      <w:proofErr w:type="spellStart"/>
      <w:r>
        <w:t>creütze</w:t>
      </w:r>
      <w:proofErr w:type="spellEnd"/>
      <w:r>
        <w:t xml:space="preserve"> </w:t>
      </w:r>
      <w:proofErr w:type="spellStart"/>
      <w:r>
        <w:t>gehefft</w:t>
      </w:r>
      <w:proofErr w:type="spellEnd"/>
      <w:r>
        <w:t xml:space="preserve"> / </w:t>
      </w:r>
      <w:proofErr w:type="spellStart"/>
      <w:r>
        <w:t>Ephe</w:t>
      </w:r>
      <w:proofErr w:type="spellEnd"/>
      <w:r>
        <w:t xml:space="preserve">. 2. und so gar </w:t>
      </w:r>
      <w:proofErr w:type="spellStart"/>
      <w:r>
        <w:t>auffgehoben</w:t>
      </w:r>
      <w:proofErr w:type="spellEnd"/>
      <w:r>
        <w:t xml:space="preserve"> / das kein gewissen </w:t>
      </w:r>
      <w:proofErr w:type="spellStart"/>
      <w:r>
        <w:t>mer</w:t>
      </w:r>
      <w:proofErr w:type="spellEnd"/>
      <w:r>
        <w:t xml:space="preserve"> da ist / </w:t>
      </w:r>
      <w:proofErr w:type="spellStart"/>
      <w:r>
        <w:t>sonder</w:t>
      </w:r>
      <w:proofErr w:type="spellEnd"/>
      <w:r>
        <w:t xml:space="preserve"> gewissen und </w:t>
      </w:r>
      <w:proofErr w:type="spellStart"/>
      <w:r>
        <w:t>gesetze</w:t>
      </w:r>
      <w:proofErr w:type="spellEnd"/>
      <w:r>
        <w:t xml:space="preserve"> der </w:t>
      </w:r>
      <w:proofErr w:type="spellStart"/>
      <w:r>
        <w:t>sünden</w:t>
      </w:r>
      <w:proofErr w:type="spellEnd"/>
      <w:r>
        <w:t xml:space="preserve"> uff gehoben ist / Heb. 9. Also / das wir weder klag noch schuld / noch </w:t>
      </w:r>
      <w:proofErr w:type="spellStart"/>
      <w:r>
        <w:t>zorn</w:t>
      </w:r>
      <w:proofErr w:type="spellEnd"/>
      <w:r>
        <w:t xml:space="preserve"> </w:t>
      </w:r>
      <w:proofErr w:type="spellStart"/>
      <w:r>
        <w:t>gottes</w:t>
      </w:r>
      <w:proofErr w:type="spellEnd"/>
      <w:r>
        <w:t xml:space="preserve"> / noch den </w:t>
      </w:r>
      <w:proofErr w:type="spellStart"/>
      <w:r>
        <w:t>teüfel</w:t>
      </w:r>
      <w:proofErr w:type="spellEnd"/>
      <w:r>
        <w:t xml:space="preserve"> (dem wir unser schuld halben waren gegeben) </w:t>
      </w:r>
      <w:proofErr w:type="spellStart"/>
      <w:r>
        <w:t>mer</w:t>
      </w:r>
      <w:proofErr w:type="spellEnd"/>
      <w:r>
        <w:t xml:space="preserve"> fürchten </w:t>
      </w:r>
      <w:proofErr w:type="spellStart"/>
      <w:r>
        <w:t>doerffen</w:t>
      </w:r>
      <w:proofErr w:type="spellEnd"/>
      <w:r>
        <w:t xml:space="preserve"> / und </w:t>
      </w:r>
      <w:proofErr w:type="spellStart"/>
      <w:r>
        <w:t>froelich</w:t>
      </w:r>
      <w:proofErr w:type="spellEnd"/>
      <w:r>
        <w:t xml:space="preserve"> also fragen </w:t>
      </w:r>
      <w:proofErr w:type="spellStart"/>
      <w:r>
        <w:t>unnd</w:t>
      </w:r>
      <w:proofErr w:type="spellEnd"/>
      <w:r>
        <w:t xml:space="preserve"> antworten </w:t>
      </w:r>
      <w:proofErr w:type="spellStart"/>
      <w:r>
        <w:t>mügen</w:t>
      </w:r>
      <w:proofErr w:type="spellEnd"/>
      <w:r>
        <w:t xml:space="preserve"> / Wer will uns </w:t>
      </w:r>
      <w:proofErr w:type="spellStart"/>
      <w:r>
        <w:t>laster</w:t>
      </w:r>
      <w:proofErr w:type="spellEnd"/>
      <w:r>
        <w:t xml:space="preserve"> halben verklagen? Gott ist der uns rechtfertiget / wer </w:t>
      </w:r>
      <w:proofErr w:type="spellStart"/>
      <w:r>
        <w:t>wil</w:t>
      </w:r>
      <w:proofErr w:type="spellEnd"/>
      <w:r>
        <w:t xml:space="preserve"> uns verdammen? Christus ist da der für uns gestorben ist. Was? Gott ist uff unser </w:t>
      </w:r>
      <w:proofErr w:type="spellStart"/>
      <w:r>
        <w:t>seytten</w:t>
      </w:r>
      <w:proofErr w:type="spellEnd"/>
      <w:r>
        <w:t xml:space="preserve"> / so nun </w:t>
      </w:r>
      <w:proofErr w:type="spellStart"/>
      <w:r>
        <w:t>gott</w:t>
      </w:r>
      <w:proofErr w:type="spellEnd"/>
      <w:r>
        <w:t xml:space="preserve"> für uns ist / welcher </w:t>
      </w:r>
      <w:proofErr w:type="spellStart"/>
      <w:r>
        <w:t>kan</w:t>
      </w:r>
      <w:proofErr w:type="spellEnd"/>
      <w:r>
        <w:t xml:space="preserve"> wider uns sein? Gott hat seines </w:t>
      </w:r>
      <w:proofErr w:type="spellStart"/>
      <w:r>
        <w:t>eygen</w:t>
      </w:r>
      <w:proofErr w:type="spellEnd"/>
      <w:r>
        <w:t xml:space="preserve"> </w:t>
      </w:r>
      <w:proofErr w:type="spellStart"/>
      <w:r>
        <w:t>suns</w:t>
      </w:r>
      <w:proofErr w:type="spellEnd"/>
      <w:r>
        <w:t xml:space="preserve"> nicht verschonet / </w:t>
      </w:r>
      <w:proofErr w:type="spellStart"/>
      <w:r>
        <w:t>sonder</w:t>
      </w:r>
      <w:proofErr w:type="spellEnd"/>
      <w:r>
        <w:t xml:space="preserve"> in für uns gegeben / wie </w:t>
      </w:r>
      <w:proofErr w:type="spellStart"/>
      <w:r>
        <w:t>kündts</w:t>
      </w:r>
      <w:proofErr w:type="spellEnd"/>
      <w:r>
        <w:t xml:space="preserve"> </w:t>
      </w:r>
      <w:proofErr w:type="spellStart"/>
      <w:r>
        <w:t>geseyn</w:t>
      </w:r>
      <w:proofErr w:type="spellEnd"/>
      <w:r>
        <w:t xml:space="preserve"> / das er uns nicht alle </w:t>
      </w:r>
      <w:proofErr w:type="spellStart"/>
      <w:r>
        <w:t>sünd</w:t>
      </w:r>
      <w:proofErr w:type="spellEnd"/>
      <w:r>
        <w:t xml:space="preserve"> vergeben </w:t>
      </w:r>
      <w:proofErr w:type="spellStart"/>
      <w:r>
        <w:t>hette</w:t>
      </w:r>
      <w:proofErr w:type="spellEnd"/>
      <w:r>
        <w:t xml:space="preserve">? Rom. 8. dem nach haben wir </w:t>
      </w:r>
      <w:proofErr w:type="spellStart"/>
      <w:r>
        <w:t>gerechtigkeit</w:t>
      </w:r>
      <w:proofErr w:type="spellEnd"/>
      <w:r>
        <w:t xml:space="preserve"> / </w:t>
      </w:r>
      <w:proofErr w:type="spellStart"/>
      <w:r>
        <w:t>unnd</w:t>
      </w:r>
      <w:proofErr w:type="spellEnd"/>
      <w:r>
        <w:t xml:space="preserve"> mit rechte </w:t>
      </w:r>
      <w:proofErr w:type="spellStart"/>
      <w:r>
        <w:t>seind</w:t>
      </w:r>
      <w:proofErr w:type="spellEnd"/>
      <w:r>
        <w:t xml:space="preserve"> wir ledig worden und unser schuld ist </w:t>
      </w:r>
      <w:proofErr w:type="spellStart"/>
      <w:r>
        <w:t>bezalt</w:t>
      </w:r>
      <w:proofErr w:type="spellEnd"/>
      <w:r>
        <w:t xml:space="preserve"> und nichts dran </w:t>
      </w:r>
      <w:proofErr w:type="spellStart"/>
      <w:r>
        <w:t>geschenckt</w:t>
      </w:r>
      <w:proofErr w:type="spellEnd"/>
      <w:r>
        <w:t xml:space="preserve"> / denn </w:t>
      </w:r>
      <w:proofErr w:type="spellStart"/>
      <w:r>
        <w:t>gott</w:t>
      </w:r>
      <w:proofErr w:type="spellEnd"/>
      <w:r>
        <w:t xml:space="preserve"> hat seinen </w:t>
      </w:r>
      <w:proofErr w:type="spellStart"/>
      <w:r>
        <w:t>sun</w:t>
      </w:r>
      <w:proofErr w:type="spellEnd"/>
      <w:r>
        <w:t xml:space="preserve"> für unser schuld </w:t>
      </w:r>
      <w:proofErr w:type="spellStart"/>
      <w:r>
        <w:t>hyn</w:t>
      </w:r>
      <w:proofErr w:type="spellEnd"/>
      <w:r>
        <w:t xml:space="preserve"> geben / und der </w:t>
      </w:r>
      <w:proofErr w:type="spellStart"/>
      <w:r>
        <w:t>sund</w:t>
      </w:r>
      <w:proofErr w:type="spellEnd"/>
      <w:r>
        <w:t xml:space="preserve"> </w:t>
      </w:r>
      <w:proofErr w:type="spellStart"/>
      <w:r>
        <w:t>selbs</w:t>
      </w:r>
      <w:proofErr w:type="spellEnd"/>
      <w:r>
        <w:t xml:space="preserve"> hat sich als ein </w:t>
      </w:r>
      <w:proofErr w:type="spellStart"/>
      <w:r>
        <w:t>erloese</w:t>
      </w:r>
      <w:proofErr w:type="spellEnd"/>
      <w:r>
        <w:t xml:space="preserve"> gelt für uns gegeben. 1. Timoth. 2. und hat unsere schaden / </w:t>
      </w:r>
      <w:proofErr w:type="spellStart"/>
      <w:r>
        <w:t>tewrer</w:t>
      </w:r>
      <w:proofErr w:type="spellEnd"/>
      <w:r>
        <w:t xml:space="preserve"> denn mit </w:t>
      </w:r>
      <w:proofErr w:type="spellStart"/>
      <w:r>
        <w:t>silber</w:t>
      </w:r>
      <w:proofErr w:type="spellEnd"/>
      <w:r>
        <w:t xml:space="preserve"> und </w:t>
      </w:r>
      <w:proofErr w:type="spellStart"/>
      <w:r>
        <w:t>gold</w:t>
      </w:r>
      <w:proofErr w:type="spellEnd"/>
      <w:r>
        <w:t xml:space="preserve"> </w:t>
      </w:r>
      <w:proofErr w:type="spellStart"/>
      <w:r>
        <w:t>bezalt</w:t>
      </w:r>
      <w:proofErr w:type="spellEnd"/>
      <w:r>
        <w:t xml:space="preserve"> / denn er hat uns mit seinem </w:t>
      </w:r>
      <w:proofErr w:type="spellStart"/>
      <w:r>
        <w:t>fleysch</w:t>
      </w:r>
      <w:proofErr w:type="spellEnd"/>
      <w:r>
        <w:t xml:space="preserve"> und </w:t>
      </w:r>
      <w:proofErr w:type="spellStart"/>
      <w:r>
        <w:t>blut</w:t>
      </w:r>
      <w:proofErr w:type="spellEnd"/>
      <w:r>
        <w:t xml:space="preserve"> / </w:t>
      </w:r>
      <w:proofErr w:type="spellStart"/>
      <w:r>
        <w:t>leyb</w:t>
      </w:r>
      <w:proofErr w:type="spellEnd"/>
      <w:r>
        <w:t xml:space="preserve"> und leben </w:t>
      </w:r>
      <w:proofErr w:type="spellStart"/>
      <w:r>
        <w:t>erloeßt</w:t>
      </w:r>
      <w:proofErr w:type="spellEnd"/>
      <w:r>
        <w:t xml:space="preserve"> / und alle schuld aller </w:t>
      </w:r>
      <w:proofErr w:type="spellStart"/>
      <w:r>
        <w:t>weldt</w:t>
      </w:r>
      <w:proofErr w:type="spellEnd"/>
      <w:r>
        <w:t xml:space="preserve"> </w:t>
      </w:r>
      <w:proofErr w:type="spellStart"/>
      <w:r>
        <w:t>reychlich</w:t>
      </w:r>
      <w:proofErr w:type="spellEnd"/>
      <w:r>
        <w:t xml:space="preserve"> / </w:t>
      </w:r>
      <w:proofErr w:type="spellStart"/>
      <w:r>
        <w:t>volkoemlich</w:t>
      </w:r>
      <w:proofErr w:type="spellEnd"/>
      <w:r>
        <w:t xml:space="preserve"> / </w:t>
      </w:r>
      <w:proofErr w:type="spellStart"/>
      <w:r>
        <w:t>gantz</w:t>
      </w:r>
      <w:proofErr w:type="spellEnd"/>
      <w:r>
        <w:t xml:space="preserve"> </w:t>
      </w:r>
      <w:proofErr w:type="spellStart"/>
      <w:r>
        <w:t>unnd</w:t>
      </w:r>
      <w:proofErr w:type="spellEnd"/>
      <w:r>
        <w:t xml:space="preserve"> gar abgelegt / </w:t>
      </w:r>
      <w:proofErr w:type="spellStart"/>
      <w:r>
        <w:t>unnd</w:t>
      </w:r>
      <w:proofErr w:type="spellEnd"/>
      <w:r>
        <w:t xml:space="preserve"> gar über </w:t>
      </w:r>
      <w:proofErr w:type="spellStart"/>
      <w:r>
        <w:t>auff</w:t>
      </w:r>
      <w:proofErr w:type="spellEnd"/>
      <w:r>
        <w:t xml:space="preserve"> ein mal </w:t>
      </w:r>
      <w:proofErr w:type="spellStart"/>
      <w:r>
        <w:t>bezalt</w:t>
      </w:r>
      <w:proofErr w:type="spellEnd"/>
      <w:r>
        <w:t xml:space="preserve"> / </w:t>
      </w:r>
      <w:proofErr w:type="spellStart"/>
      <w:r>
        <w:t>unn</w:t>
      </w:r>
      <w:proofErr w:type="spellEnd"/>
      <w:r>
        <w:t xml:space="preserve"> er ist nicht ein </w:t>
      </w:r>
      <w:proofErr w:type="spellStart"/>
      <w:r>
        <w:t>schaerflin</w:t>
      </w:r>
      <w:proofErr w:type="spellEnd"/>
      <w:r>
        <w:t xml:space="preserve"> schuldig </w:t>
      </w:r>
      <w:proofErr w:type="spellStart"/>
      <w:r>
        <w:t>bliben</w:t>
      </w:r>
      <w:proofErr w:type="spellEnd"/>
      <w:r>
        <w:t xml:space="preserve"> / </w:t>
      </w:r>
      <w:proofErr w:type="spellStart"/>
      <w:r>
        <w:t>Darumb</w:t>
      </w:r>
      <w:proofErr w:type="spellEnd"/>
      <w:r>
        <w:t xml:space="preserve"> </w:t>
      </w:r>
      <w:proofErr w:type="spellStart"/>
      <w:r>
        <w:t>seind</w:t>
      </w:r>
      <w:proofErr w:type="spellEnd"/>
      <w:r>
        <w:t xml:space="preserve"> wir mit rechte vom </w:t>
      </w:r>
      <w:proofErr w:type="spellStart"/>
      <w:r>
        <w:t>teuffel</w:t>
      </w:r>
      <w:proofErr w:type="spellEnd"/>
      <w:r>
        <w:t xml:space="preserve"> kommen durch Christum / und nicht </w:t>
      </w:r>
      <w:proofErr w:type="spellStart"/>
      <w:r>
        <w:t>auß</w:t>
      </w:r>
      <w:proofErr w:type="spellEnd"/>
      <w:r>
        <w:t xml:space="preserve"> lauter </w:t>
      </w:r>
      <w:proofErr w:type="spellStart"/>
      <w:r>
        <w:t>gnad</w:t>
      </w:r>
      <w:proofErr w:type="spellEnd"/>
      <w:r>
        <w:t xml:space="preserve">. War ist es / so wir </w:t>
      </w:r>
      <w:proofErr w:type="spellStart"/>
      <w:r>
        <w:t>gott</w:t>
      </w:r>
      <w:proofErr w:type="spellEnd"/>
      <w:r>
        <w:t xml:space="preserve"> und die </w:t>
      </w:r>
      <w:proofErr w:type="spellStart"/>
      <w:r>
        <w:t>gerechtigkeit</w:t>
      </w:r>
      <w:proofErr w:type="spellEnd"/>
      <w:r>
        <w:t xml:space="preserve"> Christi zu uns halten </w:t>
      </w:r>
      <w:proofErr w:type="spellStart"/>
      <w:r>
        <w:t>unn</w:t>
      </w:r>
      <w:proofErr w:type="spellEnd"/>
      <w:r>
        <w:t xml:space="preserve"> </w:t>
      </w:r>
      <w:proofErr w:type="spellStart"/>
      <w:r>
        <w:t>vergleychen</w:t>
      </w:r>
      <w:proofErr w:type="spellEnd"/>
      <w:r>
        <w:t xml:space="preserve"> / so haben wir nichts denn lauter </w:t>
      </w:r>
      <w:proofErr w:type="spellStart"/>
      <w:r>
        <w:t>gnad</w:t>
      </w:r>
      <w:proofErr w:type="spellEnd"/>
      <w:r>
        <w:t xml:space="preserve"> / Wenn aber wir die </w:t>
      </w:r>
      <w:proofErr w:type="spellStart"/>
      <w:r>
        <w:t>erloesung</w:t>
      </w:r>
      <w:proofErr w:type="spellEnd"/>
      <w:r>
        <w:t xml:space="preserve"> Christi gegen unser </w:t>
      </w:r>
      <w:proofErr w:type="spellStart"/>
      <w:r>
        <w:t>schuldt</w:t>
      </w:r>
      <w:proofErr w:type="spellEnd"/>
      <w:r>
        <w:t xml:space="preserve"> </w:t>
      </w:r>
      <w:proofErr w:type="spellStart"/>
      <w:r>
        <w:t>vergleychen</w:t>
      </w:r>
      <w:proofErr w:type="spellEnd"/>
      <w:r>
        <w:t xml:space="preserve"> / so haben wir </w:t>
      </w:r>
      <w:proofErr w:type="spellStart"/>
      <w:r>
        <w:t>mer</w:t>
      </w:r>
      <w:proofErr w:type="spellEnd"/>
      <w:r>
        <w:t xml:space="preserve"> denn </w:t>
      </w:r>
      <w:proofErr w:type="spellStart"/>
      <w:r>
        <w:t>gnad</w:t>
      </w:r>
      <w:proofErr w:type="spellEnd"/>
      <w:r>
        <w:t xml:space="preserve"> / denn Christus hat uns sein </w:t>
      </w:r>
      <w:proofErr w:type="spellStart"/>
      <w:r>
        <w:t>leyden</w:t>
      </w:r>
      <w:proofErr w:type="spellEnd"/>
      <w:r>
        <w:t xml:space="preserve"> </w:t>
      </w:r>
      <w:proofErr w:type="spellStart"/>
      <w:r>
        <w:t>geschenckt</w:t>
      </w:r>
      <w:proofErr w:type="spellEnd"/>
      <w:r>
        <w:t xml:space="preserve"> / das ist / Christus hat uns das </w:t>
      </w:r>
      <w:proofErr w:type="spellStart"/>
      <w:r>
        <w:t>geldt</w:t>
      </w:r>
      <w:proofErr w:type="spellEnd"/>
      <w:r>
        <w:t xml:space="preserve"> </w:t>
      </w:r>
      <w:proofErr w:type="spellStart"/>
      <w:r>
        <w:t>geschenckt</w:t>
      </w:r>
      <w:proofErr w:type="spellEnd"/>
      <w:r>
        <w:t xml:space="preserve"> / und zu </w:t>
      </w:r>
      <w:proofErr w:type="spellStart"/>
      <w:r>
        <w:t>eygen</w:t>
      </w:r>
      <w:proofErr w:type="spellEnd"/>
      <w:r>
        <w:t xml:space="preserve"> gemacht / damit wir alle schuld </w:t>
      </w:r>
      <w:proofErr w:type="spellStart"/>
      <w:r>
        <w:t>bezalen</w:t>
      </w:r>
      <w:proofErr w:type="spellEnd"/>
      <w:r>
        <w:t xml:space="preserve">. Wenn mir einer </w:t>
      </w:r>
      <w:proofErr w:type="spellStart"/>
      <w:r>
        <w:t>zehen</w:t>
      </w:r>
      <w:proofErr w:type="spellEnd"/>
      <w:r>
        <w:t xml:space="preserve"> </w:t>
      </w:r>
      <w:proofErr w:type="spellStart"/>
      <w:r>
        <w:t>gulden</w:t>
      </w:r>
      <w:proofErr w:type="spellEnd"/>
      <w:r>
        <w:t xml:space="preserve"> </w:t>
      </w:r>
      <w:proofErr w:type="spellStart"/>
      <w:r>
        <w:t>schenckt</w:t>
      </w:r>
      <w:proofErr w:type="spellEnd"/>
      <w:r>
        <w:t xml:space="preserve"> / </w:t>
      </w:r>
      <w:proofErr w:type="spellStart"/>
      <w:r>
        <w:t>mitt</w:t>
      </w:r>
      <w:proofErr w:type="spellEnd"/>
      <w:r>
        <w:t xml:space="preserve"> </w:t>
      </w:r>
      <w:proofErr w:type="spellStart"/>
      <w:r>
        <w:t>woelchen</w:t>
      </w:r>
      <w:proofErr w:type="spellEnd"/>
      <w:r>
        <w:t xml:space="preserve"> ich meinem schuldiger </w:t>
      </w:r>
      <w:proofErr w:type="spellStart"/>
      <w:r>
        <w:t>bezalet</w:t>
      </w:r>
      <w:proofErr w:type="spellEnd"/>
      <w:r>
        <w:t xml:space="preserve"> / das </w:t>
      </w:r>
      <w:proofErr w:type="spellStart"/>
      <w:r>
        <w:t>geschenck</w:t>
      </w:r>
      <w:proofErr w:type="spellEnd"/>
      <w:r>
        <w:t xml:space="preserve"> wer </w:t>
      </w:r>
      <w:proofErr w:type="spellStart"/>
      <w:r>
        <w:t>eytel</w:t>
      </w:r>
      <w:proofErr w:type="spellEnd"/>
      <w:r>
        <w:t xml:space="preserve"> </w:t>
      </w:r>
      <w:proofErr w:type="spellStart"/>
      <w:r>
        <w:t>gusnt</w:t>
      </w:r>
      <w:proofErr w:type="spellEnd"/>
      <w:r>
        <w:t xml:space="preserve"> oder </w:t>
      </w:r>
      <w:proofErr w:type="spellStart"/>
      <w:r>
        <w:t>gnad</w:t>
      </w:r>
      <w:proofErr w:type="spellEnd"/>
      <w:r>
        <w:t xml:space="preserve"> / aber die </w:t>
      </w:r>
      <w:proofErr w:type="spellStart"/>
      <w:r>
        <w:t>abloesung</w:t>
      </w:r>
      <w:proofErr w:type="spellEnd"/>
      <w:r>
        <w:t xml:space="preserve"> </w:t>
      </w:r>
      <w:proofErr w:type="spellStart"/>
      <w:r>
        <w:t>stünd</w:t>
      </w:r>
      <w:proofErr w:type="spellEnd"/>
      <w:r>
        <w:t xml:space="preserve"> in der </w:t>
      </w:r>
      <w:proofErr w:type="spellStart"/>
      <w:r>
        <w:t>gerechtigkeit</w:t>
      </w:r>
      <w:proofErr w:type="spellEnd"/>
      <w:r>
        <w:t xml:space="preserve">. </w:t>
      </w:r>
    </w:p>
    <w:p w14:paraId="696B0948" w14:textId="77777777" w:rsidR="00536190" w:rsidRDefault="00536190" w:rsidP="00536190">
      <w:pPr>
        <w:pStyle w:val="StandardWeb"/>
      </w:pPr>
      <w:r>
        <w:t xml:space="preserve">Wenn er auch das gelt </w:t>
      </w:r>
      <w:proofErr w:type="spellStart"/>
      <w:r>
        <w:t>selbs</w:t>
      </w:r>
      <w:proofErr w:type="spellEnd"/>
      <w:r>
        <w:t xml:space="preserve"> gebe und mach er mich </w:t>
      </w:r>
      <w:proofErr w:type="spellStart"/>
      <w:r>
        <w:t>selbs</w:t>
      </w:r>
      <w:proofErr w:type="spellEnd"/>
      <w:r>
        <w:t xml:space="preserve"> ledig / so </w:t>
      </w:r>
      <w:proofErr w:type="spellStart"/>
      <w:r>
        <w:t>het</w:t>
      </w:r>
      <w:proofErr w:type="spellEnd"/>
      <w:r>
        <w:t xml:space="preserve"> ich denn noch </w:t>
      </w:r>
      <w:proofErr w:type="spellStart"/>
      <w:r>
        <w:t>gnad</w:t>
      </w:r>
      <w:proofErr w:type="spellEnd"/>
      <w:r>
        <w:t xml:space="preserve"> und </w:t>
      </w:r>
      <w:proofErr w:type="spellStart"/>
      <w:r>
        <w:t>gerechtigkeit</w:t>
      </w:r>
      <w:proofErr w:type="spellEnd"/>
      <w:r>
        <w:t xml:space="preserve"> / </w:t>
      </w:r>
      <w:proofErr w:type="spellStart"/>
      <w:r>
        <w:t>unnd</w:t>
      </w:r>
      <w:proofErr w:type="spellEnd"/>
      <w:r>
        <w:t xml:space="preserve"> ich wer der </w:t>
      </w:r>
      <w:proofErr w:type="spellStart"/>
      <w:r>
        <w:t>erloesung</w:t>
      </w:r>
      <w:proofErr w:type="spellEnd"/>
      <w:r>
        <w:t xml:space="preserve"> sicher </w:t>
      </w:r>
      <w:proofErr w:type="spellStart"/>
      <w:r>
        <w:t>unnd</w:t>
      </w:r>
      <w:proofErr w:type="spellEnd"/>
      <w:r>
        <w:t xml:space="preserve"> gewiß. Also hab ich die </w:t>
      </w:r>
      <w:proofErr w:type="spellStart"/>
      <w:r>
        <w:t>vergebung</w:t>
      </w:r>
      <w:proofErr w:type="spellEnd"/>
      <w:r>
        <w:t xml:space="preserve"> </w:t>
      </w:r>
      <w:proofErr w:type="spellStart"/>
      <w:r>
        <w:t>unnser</w:t>
      </w:r>
      <w:proofErr w:type="spellEnd"/>
      <w:r>
        <w:t xml:space="preserve"> </w:t>
      </w:r>
      <w:proofErr w:type="spellStart"/>
      <w:r>
        <w:t>sünden</w:t>
      </w:r>
      <w:proofErr w:type="spellEnd"/>
      <w:r>
        <w:t xml:space="preserve"> gelernt / </w:t>
      </w:r>
      <w:proofErr w:type="spellStart"/>
      <w:r>
        <w:t>unnd</w:t>
      </w:r>
      <w:proofErr w:type="spellEnd"/>
      <w:r>
        <w:t xml:space="preserve"> </w:t>
      </w:r>
      <w:proofErr w:type="spellStart"/>
      <w:r>
        <w:t>dißen</w:t>
      </w:r>
      <w:proofErr w:type="spellEnd"/>
      <w:r>
        <w:t xml:space="preserve"> </w:t>
      </w:r>
      <w:proofErr w:type="spellStart"/>
      <w:r>
        <w:t>grund</w:t>
      </w:r>
      <w:proofErr w:type="spellEnd"/>
      <w:r>
        <w:t xml:space="preserve"> hab ich gelegt / </w:t>
      </w:r>
      <w:proofErr w:type="spellStart"/>
      <w:r>
        <w:t>unn</w:t>
      </w:r>
      <w:proofErr w:type="spellEnd"/>
      <w:r>
        <w:t xml:space="preserve"> die </w:t>
      </w:r>
      <w:proofErr w:type="spellStart"/>
      <w:r>
        <w:t>glaeubigen</w:t>
      </w:r>
      <w:proofErr w:type="spellEnd"/>
      <w:r>
        <w:t xml:space="preserve"> darzu </w:t>
      </w:r>
      <w:proofErr w:type="spellStart"/>
      <w:r>
        <w:t>beruffen</w:t>
      </w:r>
      <w:proofErr w:type="spellEnd"/>
      <w:r>
        <w:t xml:space="preserve"> / das </w:t>
      </w:r>
      <w:proofErr w:type="spellStart"/>
      <w:r>
        <w:t>sye</w:t>
      </w:r>
      <w:proofErr w:type="spellEnd"/>
      <w:r>
        <w:t xml:space="preserve"> </w:t>
      </w:r>
      <w:proofErr w:type="spellStart"/>
      <w:r>
        <w:t>lerneten</w:t>
      </w:r>
      <w:proofErr w:type="spellEnd"/>
      <w:r>
        <w:t xml:space="preserve"> / wie Christus gar unser gerechter ist / als er von </w:t>
      </w:r>
      <w:proofErr w:type="spellStart"/>
      <w:r>
        <w:t>propheten</w:t>
      </w:r>
      <w:proofErr w:type="spellEnd"/>
      <w:r>
        <w:t xml:space="preserve"> verheissen / </w:t>
      </w:r>
      <w:proofErr w:type="spellStart"/>
      <w:r>
        <w:t>Hieremie</w:t>
      </w:r>
      <w:proofErr w:type="spellEnd"/>
      <w:r>
        <w:t xml:space="preserve">. 23. Esa. 53. Luce. 2. </w:t>
      </w:r>
      <w:proofErr w:type="spellStart"/>
      <w:r>
        <w:t>unnd</w:t>
      </w:r>
      <w:proofErr w:type="spellEnd"/>
      <w:r>
        <w:t xml:space="preserve"> wie uns Christus durch sein </w:t>
      </w:r>
      <w:proofErr w:type="spellStart"/>
      <w:r>
        <w:t>leyden</w:t>
      </w:r>
      <w:proofErr w:type="spellEnd"/>
      <w:r>
        <w:t xml:space="preserve"> rechtfertigt und welcher weiße wir </w:t>
      </w:r>
      <w:proofErr w:type="spellStart"/>
      <w:r>
        <w:t>vergebung</w:t>
      </w:r>
      <w:proofErr w:type="spellEnd"/>
      <w:r>
        <w:t xml:space="preserve"> der </w:t>
      </w:r>
      <w:proofErr w:type="spellStart"/>
      <w:r>
        <w:t>sünden</w:t>
      </w:r>
      <w:proofErr w:type="spellEnd"/>
      <w:r>
        <w:t xml:space="preserve"> in dem vergossen </w:t>
      </w:r>
      <w:proofErr w:type="spellStart"/>
      <w:r>
        <w:t>blut</w:t>
      </w:r>
      <w:proofErr w:type="spellEnd"/>
      <w:r>
        <w:t xml:space="preserve"> Christi haben erlanget / </w:t>
      </w:r>
      <w:proofErr w:type="spellStart"/>
      <w:r>
        <w:t>auff</w:t>
      </w:r>
      <w:proofErr w:type="spellEnd"/>
      <w:r>
        <w:t xml:space="preserve"> das </w:t>
      </w:r>
      <w:proofErr w:type="spellStart"/>
      <w:r>
        <w:t>sye</w:t>
      </w:r>
      <w:proofErr w:type="spellEnd"/>
      <w:r>
        <w:t xml:space="preserve"> </w:t>
      </w:r>
      <w:proofErr w:type="spellStart"/>
      <w:r>
        <w:t>vergebung</w:t>
      </w:r>
      <w:proofErr w:type="spellEnd"/>
      <w:r>
        <w:t xml:space="preserve"> </w:t>
      </w:r>
      <w:proofErr w:type="spellStart"/>
      <w:r>
        <w:t>irer</w:t>
      </w:r>
      <w:proofErr w:type="spellEnd"/>
      <w:r>
        <w:t xml:space="preserve"> </w:t>
      </w:r>
      <w:proofErr w:type="spellStart"/>
      <w:r>
        <w:t>sünden</w:t>
      </w:r>
      <w:proofErr w:type="spellEnd"/>
      <w:r>
        <w:t xml:space="preserve"> nicht also suchten / noch also </w:t>
      </w:r>
      <w:proofErr w:type="spellStart"/>
      <w:r>
        <w:t>verstunden</w:t>
      </w:r>
      <w:proofErr w:type="spellEnd"/>
      <w:r>
        <w:t xml:space="preserve"> / als wenn einem ein </w:t>
      </w:r>
      <w:proofErr w:type="spellStart"/>
      <w:r>
        <w:t>priester</w:t>
      </w:r>
      <w:proofErr w:type="spellEnd"/>
      <w:r>
        <w:t xml:space="preserve"> </w:t>
      </w:r>
      <w:proofErr w:type="spellStart"/>
      <w:r>
        <w:t>sünd</w:t>
      </w:r>
      <w:proofErr w:type="spellEnd"/>
      <w:r>
        <w:t xml:space="preserve"> vergibt / </w:t>
      </w:r>
      <w:proofErr w:type="spellStart"/>
      <w:r>
        <w:t>od</w:t>
      </w:r>
      <w:proofErr w:type="spellEnd"/>
      <w:r>
        <w:t xml:space="preserve"> als Christus </w:t>
      </w:r>
      <w:proofErr w:type="spellStart"/>
      <w:r>
        <w:t>auff</w:t>
      </w:r>
      <w:proofErr w:type="spellEnd"/>
      <w:r>
        <w:t xml:space="preserve"> erden sprach / Stehe </w:t>
      </w:r>
      <w:proofErr w:type="spellStart"/>
      <w:r>
        <w:t>auff</w:t>
      </w:r>
      <w:proofErr w:type="spellEnd"/>
      <w:r>
        <w:t xml:space="preserve"> / deine </w:t>
      </w:r>
      <w:proofErr w:type="spellStart"/>
      <w:r>
        <w:t>sünd</w:t>
      </w:r>
      <w:proofErr w:type="spellEnd"/>
      <w:r>
        <w:t xml:space="preserve"> </w:t>
      </w:r>
      <w:proofErr w:type="spellStart"/>
      <w:r>
        <w:t>seind</w:t>
      </w:r>
      <w:proofErr w:type="spellEnd"/>
      <w:r>
        <w:t xml:space="preserve"> dir vergeben / </w:t>
      </w:r>
      <w:proofErr w:type="spellStart"/>
      <w:r>
        <w:t>sonder</w:t>
      </w:r>
      <w:proofErr w:type="spellEnd"/>
      <w:r>
        <w:t xml:space="preserve"> von der </w:t>
      </w:r>
      <w:proofErr w:type="spellStart"/>
      <w:r>
        <w:t>gerechtigkeit</w:t>
      </w:r>
      <w:proofErr w:type="spellEnd"/>
      <w:r>
        <w:t xml:space="preserve"> unser </w:t>
      </w:r>
      <w:proofErr w:type="spellStart"/>
      <w:r>
        <w:t>erloesung</w:t>
      </w:r>
      <w:proofErr w:type="spellEnd"/>
      <w:r>
        <w:t xml:space="preserve"> zureden wüsten / </w:t>
      </w:r>
      <w:proofErr w:type="spellStart"/>
      <w:r>
        <w:t>unnd</w:t>
      </w:r>
      <w:proofErr w:type="spellEnd"/>
      <w:r>
        <w:t xml:space="preserve"> die </w:t>
      </w:r>
      <w:proofErr w:type="spellStart"/>
      <w:r>
        <w:t>gerechtigkeit</w:t>
      </w:r>
      <w:proofErr w:type="spellEnd"/>
      <w:r>
        <w:t xml:space="preserve"> </w:t>
      </w:r>
      <w:proofErr w:type="spellStart"/>
      <w:r>
        <w:t>unnsers</w:t>
      </w:r>
      <w:proofErr w:type="spellEnd"/>
      <w:r>
        <w:t xml:space="preserve"> </w:t>
      </w:r>
      <w:proofErr w:type="spellStart"/>
      <w:r>
        <w:t>glaubens</w:t>
      </w:r>
      <w:proofErr w:type="spellEnd"/>
      <w:r>
        <w:t xml:space="preserve"> verstünden / </w:t>
      </w:r>
      <w:proofErr w:type="spellStart"/>
      <w:r>
        <w:t>unnd</w:t>
      </w:r>
      <w:proofErr w:type="spellEnd"/>
      <w:r>
        <w:t xml:space="preserve"> wie Gott unser </w:t>
      </w:r>
      <w:proofErr w:type="spellStart"/>
      <w:r>
        <w:t>hertz</w:t>
      </w:r>
      <w:proofErr w:type="spellEnd"/>
      <w:r>
        <w:t xml:space="preserve"> durch den glauben an Christum rechtfertiget. Das aber ist je der recht </w:t>
      </w:r>
      <w:proofErr w:type="spellStart"/>
      <w:r>
        <w:t>grund</w:t>
      </w:r>
      <w:proofErr w:type="spellEnd"/>
      <w:r>
        <w:t xml:space="preserve"> / nemlich / Jesus Christus der </w:t>
      </w:r>
      <w:proofErr w:type="spellStart"/>
      <w:r>
        <w:t>gecreützigt</w:t>
      </w:r>
      <w:proofErr w:type="spellEnd"/>
      <w:r>
        <w:t xml:space="preserve"> / </w:t>
      </w:r>
      <w:proofErr w:type="spellStart"/>
      <w:r>
        <w:t>unnd</w:t>
      </w:r>
      <w:proofErr w:type="spellEnd"/>
      <w:r>
        <w:t xml:space="preserve"> keiner mag einen andern </w:t>
      </w:r>
      <w:proofErr w:type="spellStart"/>
      <w:r>
        <w:t>grund</w:t>
      </w:r>
      <w:proofErr w:type="spellEnd"/>
      <w:r>
        <w:t xml:space="preserve"> legen / des </w:t>
      </w:r>
      <w:proofErr w:type="spellStart"/>
      <w:r>
        <w:t>frew</w:t>
      </w:r>
      <w:proofErr w:type="spellEnd"/>
      <w:r>
        <w:t xml:space="preserve"> ich mich. </w:t>
      </w:r>
    </w:p>
    <w:p w14:paraId="4A500FCF" w14:textId="77777777" w:rsidR="00536190" w:rsidRDefault="00536190" w:rsidP="00536190">
      <w:pPr>
        <w:pStyle w:val="StandardWeb"/>
      </w:pPr>
      <w:r>
        <w:t xml:space="preserve">Hab ich nun </w:t>
      </w:r>
      <w:proofErr w:type="spellStart"/>
      <w:r>
        <w:t>auß</w:t>
      </w:r>
      <w:proofErr w:type="spellEnd"/>
      <w:r>
        <w:t xml:space="preserve"> </w:t>
      </w:r>
      <w:proofErr w:type="spellStart"/>
      <w:r>
        <w:t>unwissenheit</w:t>
      </w:r>
      <w:proofErr w:type="spellEnd"/>
      <w:r>
        <w:t xml:space="preserve"> </w:t>
      </w:r>
      <w:proofErr w:type="spellStart"/>
      <w:r>
        <w:t>auff</w:t>
      </w:r>
      <w:proofErr w:type="spellEnd"/>
      <w:r>
        <w:t xml:space="preserve"> </w:t>
      </w:r>
      <w:proofErr w:type="spellStart"/>
      <w:r>
        <w:t>disen</w:t>
      </w:r>
      <w:proofErr w:type="spellEnd"/>
      <w:r>
        <w:t xml:space="preserve"> </w:t>
      </w:r>
      <w:proofErr w:type="spellStart"/>
      <w:r>
        <w:t>grund</w:t>
      </w:r>
      <w:proofErr w:type="spellEnd"/>
      <w:r>
        <w:t xml:space="preserve"> </w:t>
      </w:r>
      <w:proofErr w:type="spellStart"/>
      <w:r>
        <w:t>hew</w:t>
      </w:r>
      <w:proofErr w:type="spellEnd"/>
      <w:r>
        <w:t xml:space="preserve"> oder </w:t>
      </w:r>
      <w:proofErr w:type="spellStart"/>
      <w:r>
        <w:t>stupfeln</w:t>
      </w:r>
      <w:proofErr w:type="spellEnd"/>
      <w:r>
        <w:t xml:space="preserve"> </w:t>
      </w:r>
      <w:proofErr w:type="spellStart"/>
      <w:r>
        <w:t>gebawt</w:t>
      </w:r>
      <w:proofErr w:type="spellEnd"/>
      <w:r>
        <w:t xml:space="preserve"> / so hab </w:t>
      </w:r>
      <w:proofErr w:type="spellStart"/>
      <w:r>
        <w:t>ichs</w:t>
      </w:r>
      <w:proofErr w:type="spellEnd"/>
      <w:r>
        <w:t xml:space="preserve"> </w:t>
      </w:r>
      <w:proofErr w:type="spellStart"/>
      <w:r>
        <w:t>auß</w:t>
      </w:r>
      <w:proofErr w:type="spellEnd"/>
      <w:r>
        <w:t xml:space="preserve"> </w:t>
      </w:r>
      <w:proofErr w:type="spellStart"/>
      <w:r>
        <w:t>unverstandt</w:t>
      </w:r>
      <w:proofErr w:type="spellEnd"/>
      <w:r>
        <w:t xml:space="preserve"> gethan / es ist mir auch noch gar </w:t>
      </w:r>
      <w:proofErr w:type="spellStart"/>
      <w:r>
        <w:t>unbewust</w:t>
      </w:r>
      <w:proofErr w:type="spellEnd"/>
      <w:r>
        <w:t xml:space="preserve"> / </w:t>
      </w:r>
      <w:proofErr w:type="spellStart"/>
      <w:r>
        <w:t>hett</w:t>
      </w:r>
      <w:proofErr w:type="spellEnd"/>
      <w:r>
        <w:t xml:space="preserve"> ich aber wie jetzt gesagt / einen </w:t>
      </w:r>
      <w:proofErr w:type="spellStart"/>
      <w:r>
        <w:t>eyffer</w:t>
      </w:r>
      <w:proofErr w:type="spellEnd"/>
      <w:r>
        <w:t xml:space="preserve"> Gottes </w:t>
      </w:r>
      <w:proofErr w:type="spellStart"/>
      <w:r>
        <w:t>unnd</w:t>
      </w:r>
      <w:proofErr w:type="spellEnd"/>
      <w:r>
        <w:t xml:space="preserve"> kein </w:t>
      </w:r>
      <w:proofErr w:type="spellStart"/>
      <w:r>
        <w:t>kunst</w:t>
      </w:r>
      <w:proofErr w:type="spellEnd"/>
      <w:r>
        <w:t xml:space="preserve"> gehabt / und etwas </w:t>
      </w:r>
      <w:proofErr w:type="spellStart"/>
      <w:r>
        <w:t>drauff</w:t>
      </w:r>
      <w:proofErr w:type="spellEnd"/>
      <w:r>
        <w:t xml:space="preserve"> </w:t>
      </w:r>
      <w:proofErr w:type="spellStart"/>
      <w:r>
        <w:t>gebauwet</w:t>
      </w:r>
      <w:proofErr w:type="spellEnd"/>
      <w:r>
        <w:t xml:space="preserve"> / </w:t>
      </w:r>
      <w:proofErr w:type="spellStart"/>
      <w:r>
        <w:t>dz</w:t>
      </w:r>
      <w:proofErr w:type="spellEnd"/>
      <w:r>
        <w:t xml:space="preserve"> durchs </w:t>
      </w:r>
      <w:proofErr w:type="spellStart"/>
      <w:r>
        <w:t>fewer</w:t>
      </w:r>
      <w:proofErr w:type="spellEnd"/>
      <w:r>
        <w:t xml:space="preserve"> </w:t>
      </w:r>
      <w:proofErr w:type="spellStart"/>
      <w:r>
        <w:t>sol</w:t>
      </w:r>
      <w:proofErr w:type="spellEnd"/>
      <w:r>
        <w:t xml:space="preserve"> </w:t>
      </w:r>
      <w:proofErr w:type="spellStart"/>
      <w:r>
        <w:t>verzert</w:t>
      </w:r>
      <w:proofErr w:type="spellEnd"/>
      <w:r>
        <w:t xml:space="preserve"> werden / hoff ich für mich / ich hab </w:t>
      </w:r>
      <w:proofErr w:type="spellStart"/>
      <w:r>
        <w:t>fewers</w:t>
      </w:r>
      <w:proofErr w:type="spellEnd"/>
      <w:r>
        <w:t xml:space="preserve"> gnug </w:t>
      </w:r>
      <w:proofErr w:type="spellStart"/>
      <w:r>
        <w:t>erlidten</w:t>
      </w:r>
      <w:proofErr w:type="spellEnd"/>
      <w:r>
        <w:t xml:space="preserve"> / und den schaden überwunden. </w:t>
      </w:r>
    </w:p>
    <w:p w14:paraId="7C7B4D50" w14:textId="77777777" w:rsidR="00536190" w:rsidRDefault="00536190" w:rsidP="00536190">
      <w:pPr>
        <w:pStyle w:val="StandardWeb"/>
      </w:pPr>
      <w:r>
        <w:t xml:space="preserve">Wer aber </w:t>
      </w:r>
      <w:proofErr w:type="spellStart"/>
      <w:r>
        <w:t>yemand</w:t>
      </w:r>
      <w:proofErr w:type="spellEnd"/>
      <w:r>
        <w:t xml:space="preserve"> durch </w:t>
      </w:r>
      <w:proofErr w:type="spellStart"/>
      <w:r>
        <w:t>solchs</w:t>
      </w:r>
      <w:proofErr w:type="spellEnd"/>
      <w:r>
        <w:t xml:space="preserve"> </w:t>
      </w:r>
      <w:proofErr w:type="spellStart"/>
      <w:r>
        <w:t>hew</w:t>
      </w:r>
      <w:proofErr w:type="spellEnd"/>
      <w:r>
        <w:t xml:space="preserve"> / </w:t>
      </w:r>
      <w:proofErr w:type="spellStart"/>
      <w:r>
        <w:t>holtz</w:t>
      </w:r>
      <w:proofErr w:type="spellEnd"/>
      <w:r>
        <w:t xml:space="preserve"> oder </w:t>
      </w:r>
      <w:proofErr w:type="spellStart"/>
      <w:r>
        <w:t>stupfeln</w:t>
      </w:r>
      <w:proofErr w:type="spellEnd"/>
      <w:r>
        <w:t xml:space="preserve"> betrogen / der </w:t>
      </w:r>
      <w:proofErr w:type="spellStart"/>
      <w:r>
        <w:t>solte</w:t>
      </w:r>
      <w:proofErr w:type="spellEnd"/>
      <w:r>
        <w:t xml:space="preserve"> sich / und </w:t>
      </w:r>
      <w:proofErr w:type="spellStart"/>
      <w:r>
        <w:t>nit</w:t>
      </w:r>
      <w:proofErr w:type="spellEnd"/>
      <w:r>
        <w:t xml:space="preserve"> mich beschuldigen. Erstlich / das ich </w:t>
      </w:r>
      <w:proofErr w:type="spellStart"/>
      <w:r>
        <w:t>niemant</w:t>
      </w:r>
      <w:proofErr w:type="spellEnd"/>
      <w:r>
        <w:t xml:space="preserve"> </w:t>
      </w:r>
      <w:proofErr w:type="spellStart"/>
      <w:r>
        <w:t>gebotten</w:t>
      </w:r>
      <w:proofErr w:type="spellEnd"/>
      <w:r>
        <w:t xml:space="preserve"> oder </w:t>
      </w:r>
      <w:proofErr w:type="spellStart"/>
      <w:r>
        <w:t>genoetigt</w:t>
      </w:r>
      <w:proofErr w:type="spellEnd"/>
      <w:r>
        <w:t xml:space="preserve"> / hab meine </w:t>
      </w:r>
      <w:proofErr w:type="spellStart"/>
      <w:r>
        <w:t>lere</w:t>
      </w:r>
      <w:proofErr w:type="spellEnd"/>
      <w:r>
        <w:t xml:space="preserve"> </w:t>
      </w:r>
      <w:proofErr w:type="spellStart"/>
      <w:r>
        <w:t>anzunemen</w:t>
      </w:r>
      <w:proofErr w:type="spellEnd"/>
      <w:r>
        <w:t xml:space="preserve">. Zu dem andern / das ich die </w:t>
      </w:r>
      <w:proofErr w:type="spellStart"/>
      <w:r>
        <w:t>leutte</w:t>
      </w:r>
      <w:proofErr w:type="spellEnd"/>
      <w:r>
        <w:t xml:space="preserve"> von mir zu d </w:t>
      </w:r>
      <w:proofErr w:type="spellStart"/>
      <w:r>
        <w:t>warheit</w:t>
      </w:r>
      <w:proofErr w:type="spellEnd"/>
      <w:r>
        <w:t xml:space="preserve"> / und zu Christo </w:t>
      </w:r>
      <w:proofErr w:type="spellStart"/>
      <w:r>
        <w:t>geweist</w:t>
      </w:r>
      <w:proofErr w:type="spellEnd"/>
      <w:r>
        <w:t xml:space="preserve"> hab. Zu dem dritten / das ein </w:t>
      </w:r>
      <w:proofErr w:type="spellStart"/>
      <w:r>
        <w:t>jegklicher</w:t>
      </w:r>
      <w:proofErr w:type="spellEnd"/>
      <w:r>
        <w:t xml:space="preserve"> Christ </w:t>
      </w:r>
      <w:proofErr w:type="spellStart"/>
      <w:r>
        <w:t>auß</w:t>
      </w:r>
      <w:proofErr w:type="spellEnd"/>
      <w:r>
        <w:t xml:space="preserve"> der </w:t>
      </w:r>
      <w:proofErr w:type="spellStart"/>
      <w:r>
        <w:t>lere</w:t>
      </w:r>
      <w:proofErr w:type="spellEnd"/>
      <w:r>
        <w:t xml:space="preserve"> Christi wissen </w:t>
      </w:r>
      <w:proofErr w:type="spellStart"/>
      <w:r>
        <w:t>sol</w:t>
      </w:r>
      <w:proofErr w:type="spellEnd"/>
      <w:r>
        <w:t xml:space="preserve"> / das er </w:t>
      </w:r>
      <w:proofErr w:type="spellStart"/>
      <w:r>
        <w:t>eynfeltig</w:t>
      </w:r>
      <w:proofErr w:type="spellEnd"/>
      <w:r>
        <w:t xml:space="preserve"> als ein taub / und witzig als ein schlang sein / und die </w:t>
      </w:r>
      <w:proofErr w:type="spellStart"/>
      <w:r>
        <w:t>geyster</w:t>
      </w:r>
      <w:proofErr w:type="spellEnd"/>
      <w:r>
        <w:t xml:space="preserve"> </w:t>
      </w:r>
      <w:proofErr w:type="spellStart"/>
      <w:r>
        <w:t>pruefen</w:t>
      </w:r>
      <w:proofErr w:type="spellEnd"/>
      <w:r>
        <w:t xml:space="preserve"> </w:t>
      </w:r>
      <w:proofErr w:type="spellStart"/>
      <w:r>
        <w:t>sol</w:t>
      </w:r>
      <w:proofErr w:type="spellEnd"/>
      <w:r>
        <w:t xml:space="preserve"> / ob </w:t>
      </w:r>
      <w:proofErr w:type="spellStart"/>
      <w:r>
        <w:t>sye</w:t>
      </w:r>
      <w:proofErr w:type="spellEnd"/>
      <w:r>
        <w:t xml:space="preserve"> </w:t>
      </w:r>
      <w:proofErr w:type="spellStart"/>
      <w:r>
        <w:t>auß</w:t>
      </w:r>
      <w:proofErr w:type="spellEnd"/>
      <w:r>
        <w:t xml:space="preserve"> Gott </w:t>
      </w:r>
      <w:proofErr w:type="spellStart"/>
      <w:r>
        <w:t>seind</w:t>
      </w:r>
      <w:proofErr w:type="spellEnd"/>
      <w:r>
        <w:t xml:space="preserve"> / oder nicht / als ich oben </w:t>
      </w:r>
      <w:proofErr w:type="spellStart"/>
      <w:r>
        <w:t>vermelt</w:t>
      </w:r>
      <w:proofErr w:type="spellEnd"/>
      <w:r>
        <w:t xml:space="preserve"> hab / Der wegen ist die schuld / d </w:t>
      </w:r>
      <w:proofErr w:type="spellStart"/>
      <w:r>
        <w:t>nerrischen</w:t>
      </w:r>
      <w:proofErr w:type="spellEnd"/>
      <w:r>
        <w:t xml:space="preserve"> </w:t>
      </w:r>
      <w:proofErr w:type="spellStart"/>
      <w:r>
        <w:t>leser</w:t>
      </w:r>
      <w:proofErr w:type="spellEnd"/>
      <w:r>
        <w:t xml:space="preserve"> (ist </w:t>
      </w:r>
      <w:proofErr w:type="spellStart"/>
      <w:r>
        <w:t>jergent</w:t>
      </w:r>
      <w:proofErr w:type="spellEnd"/>
      <w:r>
        <w:t xml:space="preserve"> einer </w:t>
      </w:r>
      <w:proofErr w:type="spellStart"/>
      <w:r>
        <w:t>verfueret</w:t>
      </w:r>
      <w:proofErr w:type="spellEnd"/>
      <w:r>
        <w:t xml:space="preserve"> / das mir nicht </w:t>
      </w:r>
      <w:proofErr w:type="spellStart"/>
      <w:r>
        <w:t>bewust</w:t>
      </w:r>
      <w:proofErr w:type="spellEnd"/>
      <w:r>
        <w:t xml:space="preserve"> </w:t>
      </w:r>
      <w:proofErr w:type="spellStart"/>
      <w:r>
        <w:t>ist9</w:t>
      </w:r>
      <w:proofErr w:type="spellEnd"/>
      <w:r>
        <w:t xml:space="preserve"> von welchem ich oben </w:t>
      </w:r>
      <w:proofErr w:type="spellStart"/>
      <w:r>
        <w:t>geredt</w:t>
      </w:r>
      <w:proofErr w:type="spellEnd"/>
      <w:r>
        <w:t xml:space="preserve"> und geklagt / das </w:t>
      </w:r>
      <w:proofErr w:type="spellStart"/>
      <w:r>
        <w:t>sye</w:t>
      </w:r>
      <w:proofErr w:type="spellEnd"/>
      <w:r>
        <w:t xml:space="preserve"> </w:t>
      </w:r>
      <w:proofErr w:type="spellStart"/>
      <w:r>
        <w:t>menschen</w:t>
      </w:r>
      <w:proofErr w:type="spellEnd"/>
      <w:r>
        <w:t xml:space="preserve"> </w:t>
      </w:r>
      <w:proofErr w:type="spellStart"/>
      <w:r>
        <w:t>tand</w:t>
      </w:r>
      <w:proofErr w:type="spellEnd"/>
      <w:r>
        <w:t xml:space="preserve"> </w:t>
      </w:r>
      <w:proofErr w:type="spellStart"/>
      <w:r>
        <w:t>inschlappen</w:t>
      </w:r>
      <w:proofErr w:type="spellEnd"/>
      <w:r>
        <w:t xml:space="preserve"> / und Gottes </w:t>
      </w:r>
      <w:proofErr w:type="spellStart"/>
      <w:r>
        <w:t>wort</w:t>
      </w:r>
      <w:proofErr w:type="spellEnd"/>
      <w:r>
        <w:t xml:space="preserve"> nicht ergründen. </w:t>
      </w:r>
    </w:p>
    <w:p w14:paraId="21520374" w14:textId="77777777" w:rsidR="00536190" w:rsidRDefault="00536190" w:rsidP="00536190">
      <w:pPr>
        <w:pStyle w:val="StandardWeb"/>
      </w:pPr>
      <w:proofErr w:type="spellStart"/>
      <w:r>
        <w:t>Darumb</w:t>
      </w:r>
      <w:proofErr w:type="spellEnd"/>
      <w:r>
        <w:t xml:space="preserve"> hoff ich </w:t>
      </w:r>
      <w:proofErr w:type="spellStart"/>
      <w:r>
        <w:t>underthenigklich</w:t>
      </w:r>
      <w:proofErr w:type="spellEnd"/>
      <w:r>
        <w:t xml:space="preserve"> zu allen Christlichen Fürsten und </w:t>
      </w:r>
      <w:proofErr w:type="spellStart"/>
      <w:r>
        <w:t>herren</w:t>
      </w:r>
      <w:proofErr w:type="spellEnd"/>
      <w:r>
        <w:t xml:space="preserve"> / und </w:t>
      </w:r>
      <w:proofErr w:type="spellStart"/>
      <w:r>
        <w:t>wil</w:t>
      </w:r>
      <w:proofErr w:type="spellEnd"/>
      <w:r>
        <w:t xml:space="preserve"> mich des zu allen anderen Christen </w:t>
      </w:r>
      <w:proofErr w:type="spellStart"/>
      <w:r>
        <w:t>früntlich</w:t>
      </w:r>
      <w:proofErr w:type="spellEnd"/>
      <w:r>
        <w:t xml:space="preserve"> verstehen / das </w:t>
      </w:r>
      <w:proofErr w:type="spellStart"/>
      <w:r>
        <w:t>sye</w:t>
      </w:r>
      <w:proofErr w:type="spellEnd"/>
      <w:r>
        <w:t xml:space="preserve"> mich nicht zu hoch beschuldigen werden nach </w:t>
      </w:r>
      <w:proofErr w:type="spellStart"/>
      <w:r>
        <w:t>diser</w:t>
      </w:r>
      <w:proofErr w:type="spellEnd"/>
      <w:r>
        <w:t xml:space="preserve"> </w:t>
      </w:r>
      <w:proofErr w:type="spellStart"/>
      <w:r>
        <w:t>leüterung</w:t>
      </w:r>
      <w:proofErr w:type="spellEnd"/>
      <w:r>
        <w:t xml:space="preserve"> / Noch mir die schuld gar geben / das </w:t>
      </w:r>
      <w:proofErr w:type="spellStart"/>
      <w:r>
        <w:t>ettliche</w:t>
      </w:r>
      <w:proofErr w:type="spellEnd"/>
      <w:r>
        <w:t xml:space="preserve"> einen </w:t>
      </w:r>
      <w:proofErr w:type="spellStart"/>
      <w:r>
        <w:t>solichen</w:t>
      </w:r>
      <w:proofErr w:type="spellEnd"/>
      <w:r>
        <w:t xml:space="preserve"> / etliche einen andern </w:t>
      </w:r>
      <w:proofErr w:type="spellStart"/>
      <w:r>
        <w:t>synn</w:t>
      </w:r>
      <w:proofErr w:type="spellEnd"/>
      <w:r>
        <w:t xml:space="preserve"> von dem hochwürdigen Sacrament halten / oder anders </w:t>
      </w:r>
      <w:proofErr w:type="spellStart"/>
      <w:r>
        <w:t>versten</w:t>
      </w:r>
      <w:proofErr w:type="spellEnd"/>
      <w:r>
        <w:t xml:space="preserve"> / </w:t>
      </w:r>
      <w:proofErr w:type="spellStart"/>
      <w:r>
        <w:t>dens</w:t>
      </w:r>
      <w:proofErr w:type="spellEnd"/>
      <w:r>
        <w:t xml:space="preserve"> </w:t>
      </w:r>
      <w:proofErr w:type="spellStart"/>
      <w:r>
        <w:t>gemeinklich</w:t>
      </w:r>
      <w:proofErr w:type="spellEnd"/>
      <w:r>
        <w:t xml:space="preserve"> gepredigt würd / Was </w:t>
      </w:r>
      <w:proofErr w:type="spellStart"/>
      <w:r>
        <w:t>gott</w:t>
      </w:r>
      <w:proofErr w:type="spellEnd"/>
      <w:r>
        <w:t xml:space="preserve"> </w:t>
      </w:r>
      <w:proofErr w:type="spellStart"/>
      <w:r>
        <w:t>pflantzet</w:t>
      </w:r>
      <w:proofErr w:type="spellEnd"/>
      <w:r>
        <w:t xml:space="preserve"> / das </w:t>
      </w:r>
      <w:proofErr w:type="spellStart"/>
      <w:r>
        <w:t>bleybt</w:t>
      </w:r>
      <w:proofErr w:type="spellEnd"/>
      <w:r>
        <w:t xml:space="preserve"> </w:t>
      </w:r>
      <w:proofErr w:type="spellStart"/>
      <w:r>
        <w:t>fur</w:t>
      </w:r>
      <w:proofErr w:type="spellEnd"/>
      <w:r>
        <w:t xml:space="preserve"> wind und </w:t>
      </w:r>
      <w:proofErr w:type="spellStart"/>
      <w:r>
        <w:t>gewaesser</w:t>
      </w:r>
      <w:proofErr w:type="spellEnd"/>
      <w:r>
        <w:t xml:space="preserve"> / Was </w:t>
      </w:r>
      <w:proofErr w:type="spellStart"/>
      <w:r>
        <w:t>gott</w:t>
      </w:r>
      <w:proofErr w:type="spellEnd"/>
      <w:r>
        <w:t xml:space="preserve"> nicht </w:t>
      </w:r>
      <w:proofErr w:type="spellStart"/>
      <w:r>
        <w:t>pflantzet</w:t>
      </w:r>
      <w:proofErr w:type="spellEnd"/>
      <w:r>
        <w:t xml:space="preserve"> / das </w:t>
      </w:r>
      <w:proofErr w:type="spellStart"/>
      <w:r>
        <w:t>würt</w:t>
      </w:r>
      <w:proofErr w:type="spellEnd"/>
      <w:r>
        <w:t xml:space="preserve"> </w:t>
      </w:r>
      <w:proofErr w:type="spellStart"/>
      <w:r>
        <w:t>außgerot</w:t>
      </w:r>
      <w:proofErr w:type="spellEnd"/>
      <w:r>
        <w:t xml:space="preserve"> und </w:t>
      </w:r>
      <w:proofErr w:type="spellStart"/>
      <w:r>
        <w:t>vergeen</w:t>
      </w:r>
      <w:proofErr w:type="spellEnd"/>
      <w:r>
        <w:t xml:space="preserve"> / da </w:t>
      </w:r>
      <w:proofErr w:type="spellStart"/>
      <w:r>
        <w:t>hilfft</w:t>
      </w:r>
      <w:proofErr w:type="spellEnd"/>
      <w:r>
        <w:t xml:space="preserve"> kein wer. </w:t>
      </w:r>
      <w:proofErr w:type="spellStart"/>
      <w:r>
        <w:t>Dorheit</w:t>
      </w:r>
      <w:proofErr w:type="spellEnd"/>
      <w:r>
        <w:t xml:space="preserve"> thut kein </w:t>
      </w:r>
      <w:proofErr w:type="spellStart"/>
      <w:r>
        <w:t>gewalt</w:t>
      </w:r>
      <w:proofErr w:type="spellEnd"/>
      <w:r>
        <w:t xml:space="preserve">. </w:t>
      </w:r>
    </w:p>
    <w:p w14:paraId="625B49B0" w14:textId="77777777" w:rsidR="00536190" w:rsidRDefault="00536190" w:rsidP="00536190">
      <w:pPr>
        <w:pStyle w:val="StandardWeb"/>
      </w:pPr>
      <w:r>
        <w:t xml:space="preserve">Bitt </w:t>
      </w:r>
      <w:proofErr w:type="spellStart"/>
      <w:r>
        <w:t>underthenigklich</w:t>
      </w:r>
      <w:proofErr w:type="spellEnd"/>
      <w:r>
        <w:t xml:space="preserve"> alle Christliche Fürsten und </w:t>
      </w:r>
      <w:proofErr w:type="spellStart"/>
      <w:r>
        <w:t>herrn</w:t>
      </w:r>
      <w:proofErr w:type="spellEnd"/>
      <w:r>
        <w:t xml:space="preserve"> / </w:t>
      </w:r>
      <w:proofErr w:type="spellStart"/>
      <w:r>
        <w:t>unn</w:t>
      </w:r>
      <w:proofErr w:type="spellEnd"/>
      <w:r>
        <w:t xml:space="preserve"> alle die </w:t>
      </w:r>
      <w:proofErr w:type="spellStart"/>
      <w:r>
        <w:t>gott</w:t>
      </w:r>
      <w:proofErr w:type="spellEnd"/>
      <w:r>
        <w:t xml:space="preserve"> lieben / </w:t>
      </w:r>
      <w:proofErr w:type="spellStart"/>
      <w:r>
        <w:t>woellen</w:t>
      </w:r>
      <w:proofErr w:type="spellEnd"/>
      <w:r>
        <w:t xml:space="preserve"> </w:t>
      </w:r>
      <w:proofErr w:type="spellStart"/>
      <w:r>
        <w:t>dise</w:t>
      </w:r>
      <w:proofErr w:type="spellEnd"/>
      <w:r>
        <w:t xml:space="preserve"> </w:t>
      </w:r>
      <w:proofErr w:type="spellStart"/>
      <w:r>
        <w:t>leüterung</w:t>
      </w:r>
      <w:proofErr w:type="spellEnd"/>
      <w:r>
        <w:t xml:space="preserve"> in </w:t>
      </w:r>
      <w:proofErr w:type="spellStart"/>
      <w:r>
        <w:t>gnaden</w:t>
      </w:r>
      <w:proofErr w:type="spellEnd"/>
      <w:r>
        <w:t xml:space="preserve"> </w:t>
      </w:r>
      <w:proofErr w:type="spellStart"/>
      <w:r>
        <w:t>unnd</w:t>
      </w:r>
      <w:proofErr w:type="spellEnd"/>
      <w:r>
        <w:t xml:space="preserve"> </w:t>
      </w:r>
      <w:proofErr w:type="spellStart"/>
      <w:r>
        <w:t>freündtschafft</w:t>
      </w:r>
      <w:proofErr w:type="spellEnd"/>
      <w:r>
        <w:t xml:space="preserve"> ermessen / mir nicht </w:t>
      </w:r>
      <w:proofErr w:type="spellStart"/>
      <w:r>
        <w:t>verkeren</w:t>
      </w:r>
      <w:proofErr w:type="spellEnd"/>
      <w:r>
        <w:t xml:space="preserve"> / das ich nicht so </w:t>
      </w:r>
      <w:proofErr w:type="spellStart"/>
      <w:r>
        <w:t>gepluembte</w:t>
      </w:r>
      <w:proofErr w:type="spellEnd"/>
      <w:r>
        <w:t xml:space="preserve"> </w:t>
      </w:r>
      <w:proofErr w:type="spellStart"/>
      <w:r>
        <w:t>wort</w:t>
      </w:r>
      <w:proofErr w:type="spellEnd"/>
      <w:r>
        <w:t xml:space="preserve"> </w:t>
      </w:r>
      <w:proofErr w:type="spellStart"/>
      <w:r>
        <w:t>schreyb</w:t>
      </w:r>
      <w:proofErr w:type="spellEnd"/>
      <w:r>
        <w:t xml:space="preserve"> / als ich gern </w:t>
      </w:r>
      <w:proofErr w:type="spellStart"/>
      <w:r>
        <w:t>schrybe</w:t>
      </w:r>
      <w:proofErr w:type="spellEnd"/>
      <w:r>
        <w:t xml:space="preserve"> / wenn ich </w:t>
      </w:r>
      <w:proofErr w:type="spellStart"/>
      <w:r>
        <w:t>kündt</w:t>
      </w:r>
      <w:proofErr w:type="spellEnd"/>
      <w:r>
        <w:t xml:space="preserve">. Mich </w:t>
      </w:r>
      <w:proofErr w:type="spellStart"/>
      <w:r>
        <w:t>unverhoerten</w:t>
      </w:r>
      <w:proofErr w:type="spellEnd"/>
      <w:r>
        <w:t xml:space="preserve"> nicht </w:t>
      </w:r>
      <w:proofErr w:type="spellStart"/>
      <w:r>
        <w:t>weyter</w:t>
      </w:r>
      <w:proofErr w:type="spellEnd"/>
      <w:r>
        <w:t xml:space="preserve"> </w:t>
      </w:r>
      <w:proofErr w:type="spellStart"/>
      <w:r>
        <w:t>bedrengen</w:t>
      </w:r>
      <w:proofErr w:type="spellEnd"/>
      <w:r>
        <w:t xml:space="preserve"> noch verfolgen / noch gestatten / das ich </w:t>
      </w:r>
      <w:proofErr w:type="spellStart"/>
      <w:r>
        <w:t>bedrengt</w:t>
      </w:r>
      <w:proofErr w:type="spellEnd"/>
      <w:r>
        <w:t xml:space="preserve"> oder verfolgt </w:t>
      </w:r>
      <w:proofErr w:type="spellStart"/>
      <w:r>
        <w:t>werd</w:t>
      </w:r>
      <w:proofErr w:type="spellEnd"/>
      <w:r>
        <w:t xml:space="preserve"> / ehe ich </w:t>
      </w:r>
      <w:proofErr w:type="spellStart"/>
      <w:r>
        <w:t>überzeügt</w:t>
      </w:r>
      <w:proofErr w:type="spellEnd"/>
      <w:r>
        <w:t xml:space="preserve"> </w:t>
      </w:r>
      <w:proofErr w:type="spellStart"/>
      <w:r>
        <w:t>binn</w:t>
      </w:r>
      <w:proofErr w:type="spellEnd"/>
      <w:r>
        <w:t xml:space="preserve">. </w:t>
      </w:r>
    </w:p>
    <w:p w14:paraId="6326C8E4" w14:textId="77777777" w:rsidR="00536190" w:rsidRDefault="00536190" w:rsidP="00536190">
      <w:pPr>
        <w:pStyle w:val="StandardWeb"/>
      </w:pPr>
      <w:r>
        <w:t xml:space="preserve">Und so man meiner je nicht </w:t>
      </w:r>
      <w:proofErr w:type="spellStart"/>
      <w:r>
        <w:t>wolt</w:t>
      </w:r>
      <w:proofErr w:type="spellEnd"/>
      <w:r>
        <w:t xml:space="preserve"> verschonen / das </w:t>
      </w:r>
      <w:proofErr w:type="spellStart"/>
      <w:r>
        <w:t>sye</w:t>
      </w:r>
      <w:proofErr w:type="spellEnd"/>
      <w:r>
        <w:t xml:space="preserve"> doch </w:t>
      </w:r>
      <w:proofErr w:type="spellStart"/>
      <w:r>
        <w:t>ires</w:t>
      </w:r>
      <w:proofErr w:type="spellEnd"/>
      <w:r>
        <w:t xml:space="preserve"> </w:t>
      </w:r>
      <w:proofErr w:type="spellStart"/>
      <w:r>
        <w:t>eygen</w:t>
      </w:r>
      <w:proofErr w:type="spellEnd"/>
      <w:r>
        <w:t xml:space="preserve"> </w:t>
      </w:r>
      <w:proofErr w:type="spellStart"/>
      <w:r>
        <w:t>heyls</w:t>
      </w:r>
      <w:proofErr w:type="spellEnd"/>
      <w:r>
        <w:t xml:space="preserve"> </w:t>
      </w:r>
      <w:proofErr w:type="spellStart"/>
      <w:r>
        <w:t>schoneten</w:t>
      </w:r>
      <w:proofErr w:type="spellEnd"/>
      <w:r>
        <w:t xml:space="preserve"> / denn </w:t>
      </w:r>
      <w:proofErr w:type="spellStart"/>
      <w:r>
        <w:t>gott</w:t>
      </w:r>
      <w:proofErr w:type="spellEnd"/>
      <w:r>
        <w:t xml:space="preserve"> </w:t>
      </w:r>
      <w:proofErr w:type="spellStart"/>
      <w:r>
        <w:t>würt</w:t>
      </w:r>
      <w:proofErr w:type="spellEnd"/>
      <w:r>
        <w:t xml:space="preserve"> allen </w:t>
      </w:r>
      <w:proofErr w:type="spellStart"/>
      <w:r>
        <w:t>menschen</w:t>
      </w:r>
      <w:proofErr w:type="spellEnd"/>
      <w:r>
        <w:t xml:space="preserve"> / </w:t>
      </w:r>
      <w:proofErr w:type="spellStart"/>
      <w:r>
        <w:t>mitt</w:t>
      </w:r>
      <w:proofErr w:type="spellEnd"/>
      <w:r>
        <w:t xml:space="preserve"> der </w:t>
      </w:r>
      <w:proofErr w:type="spellStart"/>
      <w:r>
        <w:t>elen</w:t>
      </w:r>
      <w:proofErr w:type="spellEnd"/>
      <w:r>
        <w:t xml:space="preserve"> und mit dem maß messen / mit welchem </w:t>
      </w:r>
      <w:proofErr w:type="spellStart"/>
      <w:r>
        <w:t>sye</w:t>
      </w:r>
      <w:proofErr w:type="spellEnd"/>
      <w:r>
        <w:t xml:space="preserve"> messen / Welcher aber den aller geringsten </w:t>
      </w:r>
      <w:proofErr w:type="spellStart"/>
      <w:r>
        <w:t>beleydigt</w:t>
      </w:r>
      <w:proofErr w:type="spellEnd"/>
      <w:r>
        <w:t xml:space="preserve"> / der Gott zu </w:t>
      </w:r>
      <w:proofErr w:type="spellStart"/>
      <w:r>
        <w:t>steet</w:t>
      </w:r>
      <w:proofErr w:type="spellEnd"/>
      <w:r>
        <w:t xml:space="preserve"> / der hat den </w:t>
      </w:r>
      <w:proofErr w:type="spellStart"/>
      <w:r>
        <w:t>augapffel</w:t>
      </w:r>
      <w:proofErr w:type="spellEnd"/>
      <w:r>
        <w:t xml:space="preserve"> Gottes </w:t>
      </w:r>
      <w:proofErr w:type="spellStart"/>
      <w:r>
        <w:t>beleydigt</w:t>
      </w:r>
      <w:proofErr w:type="spellEnd"/>
      <w:r>
        <w:t xml:space="preserve"> / </w:t>
      </w:r>
      <w:proofErr w:type="spellStart"/>
      <w:r>
        <w:t>Zacha</w:t>
      </w:r>
      <w:proofErr w:type="spellEnd"/>
      <w:r>
        <w:t xml:space="preserve">. 2. Gott </w:t>
      </w:r>
      <w:proofErr w:type="spellStart"/>
      <w:r>
        <w:t>würt</w:t>
      </w:r>
      <w:proofErr w:type="spellEnd"/>
      <w:r>
        <w:t xml:space="preserve"> auch nicht allein </w:t>
      </w:r>
      <w:proofErr w:type="spellStart"/>
      <w:r>
        <w:t>taetliche</w:t>
      </w:r>
      <w:proofErr w:type="spellEnd"/>
      <w:r>
        <w:t xml:space="preserve"> </w:t>
      </w:r>
      <w:proofErr w:type="spellStart"/>
      <w:r>
        <w:t>verfolgunge</w:t>
      </w:r>
      <w:proofErr w:type="spellEnd"/>
      <w:r>
        <w:t xml:space="preserve"> straffen / </w:t>
      </w:r>
      <w:proofErr w:type="spellStart"/>
      <w:r>
        <w:t>sonder</w:t>
      </w:r>
      <w:proofErr w:type="spellEnd"/>
      <w:r>
        <w:t xml:space="preserve"> die auch / so </w:t>
      </w:r>
      <w:proofErr w:type="spellStart"/>
      <w:r>
        <w:t>auß</w:t>
      </w:r>
      <w:proofErr w:type="spellEnd"/>
      <w:r>
        <w:t xml:space="preserve"> dem </w:t>
      </w:r>
      <w:proofErr w:type="spellStart"/>
      <w:r>
        <w:t>mund</w:t>
      </w:r>
      <w:proofErr w:type="spellEnd"/>
      <w:r>
        <w:t xml:space="preserve"> geschehen / als </w:t>
      </w:r>
      <w:proofErr w:type="spellStart"/>
      <w:r>
        <w:t>geschriben</w:t>
      </w:r>
      <w:proofErr w:type="spellEnd"/>
      <w:r>
        <w:t xml:space="preserve"> </w:t>
      </w:r>
      <w:proofErr w:type="spellStart"/>
      <w:r>
        <w:t>steet</w:t>
      </w:r>
      <w:proofErr w:type="spellEnd"/>
      <w:r>
        <w:t xml:space="preserve"> / Welcher seinem </w:t>
      </w:r>
      <w:proofErr w:type="spellStart"/>
      <w:r>
        <w:t>bruder</w:t>
      </w:r>
      <w:proofErr w:type="spellEnd"/>
      <w:r>
        <w:t xml:space="preserve"> sagt / Narr / der ist des </w:t>
      </w:r>
      <w:proofErr w:type="spellStart"/>
      <w:r>
        <w:t>fewers</w:t>
      </w:r>
      <w:proofErr w:type="spellEnd"/>
      <w:r>
        <w:t xml:space="preserve"> würdig / Welcher uff seinen </w:t>
      </w:r>
      <w:proofErr w:type="spellStart"/>
      <w:r>
        <w:t>bruder</w:t>
      </w:r>
      <w:proofErr w:type="spellEnd"/>
      <w:r>
        <w:t xml:space="preserve"> </w:t>
      </w:r>
      <w:proofErr w:type="spellStart"/>
      <w:r>
        <w:t>zirnet</w:t>
      </w:r>
      <w:proofErr w:type="spellEnd"/>
      <w:r>
        <w:t xml:space="preserve"> / der ist des </w:t>
      </w:r>
      <w:proofErr w:type="spellStart"/>
      <w:r>
        <w:t>gerichts</w:t>
      </w:r>
      <w:proofErr w:type="spellEnd"/>
      <w:r>
        <w:t xml:space="preserve"> schuldig Matt. 5. Welcher seinen </w:t>
      </w:r>
      <w:proofErr w:type="spellStart"/>
      <w:r>
        <w:t>bruder</w:t>
      </w:r>
      <w:proofErr w:type="spellEnd"/>
      <w:r>
        <w:t xml:space="preserve"> hasset / der ist ein </w:t>
      </w:r>
      <w:proofErr w:type="spellStart"/>
      <w:r>
        <w:t>moerder</w:t>
      </w:r>
      <w:proofErr w:type="spellEnd"/>
      <w:r>
        <w:t xml:space="preserve">. 1. Johan. 3. das </w:t>
      </w:r>
      <w:proofErr w:type="spellStart"/>
      <w:r>
        <w:t>seind</w:t>
      </w:r>
      <w:proofErr w:type="spellEnd"/>
      <w:r>
        <w:t xml:space="preserve"> </w:t>
      </w:r>
      <w:proofErr w:type="spellStart"/>
      <w:r>
        <w:t>erschroeckliche</w:t>
      </w:r>
      <w:proofErr w:type="spellEnd"/>
      <w:r>
        <w:t xml:space="preserve"> </w:t>
      </w:r>
      <w:proofErr w:type="spellStart"/>
      <w:r>
        <w:t>wort</w:t>
      </w:r>
      <w:proofErr w:type="spellEnd"/>
      <w:r>
        <w:t xml:space="preserve"> / zu </w:t>
      </w:r>
      <w:proofErr w:type="spellStart"/>
      <w:r>
        <w:t>bedencken</w:t>
      </w:r>
      <w:proofErr w:type="spellEnd"/>
      <w:r>
        <w:t xml:space="preserve"> im </w:t>
      </w:r>
      <w:proofErr w:type="spellStart"/>
      <w:r>
        <w:t>hertzen</w:t>
      </w:r>
      <w:proofErr w:type="spellEnd"/>
      <w:r>
        <w:t xml:space="preserve"> von allen denen die </w:t>
      </w:r>
      <w:proofErr w:type="spellStart"/>
      <w:r>
        <w:t>gottes</w:t>
      </w:r>
      <w:proofErr w:type="spellEnd"/>
      <w:r>
        <w:t xml:space="preserve"> straff </w:t>
      </w:r>
      <w:proofErr w:type="spellStart"/>
      <w:r>
        <w:t>foerchten</w:t>
      </w:r>
      <w:proofErr w:type="spellEnd"/>
      <w:r>
        <w:t xml:space="preserve"> </w:t>
      </w:r>
      <w:proofErr w:type="spellStart"/>
      <w:r>
        <w:t>od</w:t>
      </w:r>
      <w:proofErr w:type="spellEnd"/>
      <w:r>
        <w:t xml:space="preserve"> die wissen / das Gott sein straff / welche er </w:t>
      </w:r>
      <w:proofErr w:type="spellStart"/>
      <w:r>
        <w:t>auß</w:t>
      </w:r>
      <w:proofErr w:type="spellEnd"/>
      <w:r>
        <w:t xml:space="preserve"> seiner </w:t>
      </w:r>
      <w:proofErr w:type="spellStart"/>
      <w:r>
        <w:t>goettlichen</w:t>
      </w:r>
      <w:proofErr w:type="spellEnd"/>
      <w:r>
        <w:t xml:space="preserve"> </w:t>
      </w:r>
      <w:proofErr w:type="spellStart"/>
      <w:r>
        <w:t>langmuetigkeit</w:t>
      </w:r>
      <w:proofErr w:type="spellEnd"/>
      <w:r>
        <w:t xml:space="preserve"> </w:t>
      </w:r>
      <w:proofErr w:type="spellStart"/>
      <w:r>
        <w:t>verzeücht</w:t>
      </w:r>
      <w:proofErr w:type="spellEnd"/>
      <w:r>
        <w:t xml:space="preserve"> / </w:t>
      </w:r>
      <w:proofErr w:type="spellStart"/>
      <w:r>
        <w:t>mitt</w:t>
      </w:r>
      <w:proofErr w:type="spellEnd"/>
      <w:r>
        <w:t xml:space="preserve"> der </w:t>
      </w:r>
      <w:proofErr w:type="spellStart"/>
      <w:r>
        <w:t>groesse</w:t>
      </w:r>
      <w:proofErr w:type="spellEnd"/>
      <w:r>
        <w:t xml:space="preserve"> </w:t>
      </w:r>
      <w:proofErr w:type="spellStart"/>
      <w:r>
        <w:t>unnd</w:t>
      </w:r>
      <w:proofErr w:type="spellEnd"/>
      <w:r>
        <w:t xml:space="preserve"> schwere </w:t>
      </w:r>
      <w:proofErr w:type="spellStart"/>
      <w:r>
        <w:t>vergleychen</w:t>
      </w:r>
      <w:proofErr w:type="spellEnd"/>
      <w:r>
        <w:t xml:space="preserve"> </w:t>
      </w:r>
      <w:proofErr w:type="spellStart"/>
      <w:r>
        <w:t>würt</w:t>
      </w:r>
      <w:proofErr w:type="spellEnd"/>
      <w:r>
        <w:t xml:space="preserve"> / Romano. 2. </w:t>
      </w:r>
      <w:proofErr w:type="spellStart"/>
      <w:r>
        <w:t>Welicher</w:t>
      </w:r>
      <w:proofErr w:type="spellEnd"/>
      <w:r>
        <w:t xml:space="preserve"> nun meiner nicht schonen will / der schone doch seiner </w:t>
      </w:r>
      <w:proofErr w:type="spellStart"/>
      <w:r>
        <w:t>selbs</w:t>
      </w:r>
      <w:proofErr w:type="spellEnd"/>
      <w:r>
        <w:t xml:space="preserve"> / denn es </w:t>
      </w:r>
      <w:proofErr w:type="spellStart"/>
      <w:r>
        <w:t>bleybt</w:t>
      </w:r>
      <w:proofErr w:type="spellEnd"/>
      <w:r>
        <w:t xml:space="preserve"> nichts </w:t>
      </w:r>
      <w:proofErr w:type="spellStart"/>
      <w:r>
        <w:t>unvergolten</w:t>
      </w:r>
      <w:proofErr w:type="spellEnd"/>
      <w:r>
        <w:t xml:space="preserve"> / das </w:t>
      </w:r>
      <w:proofErr w:type="spellStart"/>
      <w:r>
        <w:t>hatt</w:t>
      </w:r>
      <w:proofErr w:type="spellEnd"/>
      <w:r>
        <w:t xml:space="preserve"> Gott gesaget der nicht </w:t>
      </w:r>
      <w:proofErr w:type="spellStart"/>
      <w:r>
        <w:t>leüget</w:t>
      </w:r>
      <w:proofErr w:type="spellEnd"/>
      <w:r>
        <w:t xml:space="preserve">. Ich </w:t>
      </w:r>
      <w:proofErr w:type="spellStart"/>
      <w:r>
        <w:t>binn</w:t>
      </w:r>
      <w:proofErr w:type="spellEnd"/>
      <w:r>
        <w:t xml:space="preserve"> je aller Christen </w:t>
      </w:r>
      <w:proofErr w:type="spellStart"/>
      <w:r>
        <w:t>glid</w:t>
      </w:r>
      <w:proofErr w:type="spellEnd"/>
      <w:r>
        <w:t xml:space="preserve"> / denn ich </w:t>
      </w:r>
      <w:proofErr w:type="spellStart"/>
      <w:r>
        <w:t>weyß</w:t>
      </w:r>
      <w:proofErr w:type="spellEnd"/>
      <w:r>
        <w:t xml:space="preserve"> </w:t>
      </w:r>
      <w:proofErr w:type="spellStart"/>
      <w:r>
        <w:t>unn</w:t>
      </w:r>
      <w:proofErr w:type="spellEnd"/>
      <w:r>
        <w:t xml:space="preserve"> bekenn / das mich Christus durch seinen todt </w:t>
      </w:r>
      <w:proofErr w:type="spellStart"/>
      <w:r>
        <w:t>erloeßt</w:t>
      </w:r>
      <w:proofErr w:type="spellEnd"/>
      <w:r>
        <w:t xml:space="preserve"> / in das </w:t>
      </w:r>
      <w:proofErr w:type="spellStart"/>
      <w:r>
        <w:t>reych</w:t>
      </w:r>
      <w:proofErr w:type="spellEnd"/>
      <w:r>
        <w:t xml:space="preserve"> seines </w:t>
      </w:r>
      <w:proofErr w:type="spellStart"/>
      <w:r>
        <w:t>vatters</w:t>
      </w:r>
      <w:proofErr w:type="spellEnd"/>
      <w:r>
        <w:t xml:space="preserve"> </w:t>
      </w:r>
      <w:proofErr w:type="spellStart"/>
      <w:r>
        <w:t>gefuert</w:t>
      </w:r>
      <w:proofErr w:type="spellEnd"/>
      <w:r>
        <w:t xml:space="preserve"> / und des </w:t>
      </w:r>
      <w:proofErr w:type="spellStart"/>
      <w:r>
        <w:t>hymelischen</w:t>
      </w:r>
      <w:proofErr w:type="spellEnd"/>
      <w:r>
        <w:t xml:space="preserve"> </w:t>
      </w:r>
      <w:proofErr w:type="spellStart"/>
      <w:r>
        <w:t>erbs</w:t>
      </w:r>
      <w:proofErr w:type="spellEnd"/>
      <w:r>
        <w:t xml:space="preserve"> </w:t>
      </w:r>
      <w:proofErr w:type="spellStart"/>
      <w:r>
        <w:t>teylhafftig</w:t>
      </w:r>
      <w:proofErr w:type="spellEnd"/>
      <w:r>
        <w:t xml:space="preserve"> gemacht hat / So nun mich der glaub / welchen ich zu der </w:t>
      </w:r>
      <w:proofErr w:type="spellStart"/>
      <w:r>
        <w:t>volkomene</w:t>
      </w:r>
      <w:proofErr w:type="spellEnd"/>
      <w:r>
        <w:t xml:space="preserve"> </w:t>
      </w:r>
      <w:proofErr w:type="spellStart"/>
      <w:r>
        <w:t>gerechtigkeit</w:t>
      </w:r>
      <w:proofErr w:type="spellEnd"/>
      <w:r>
        <w:t xml:space="preserve"> Christi und unser </w:t>
      </w:r>
      <w:proofErr w:type="spellStart"/>
      <w:r>
        <w:t>erloesung</w:t>
      </w:r>
      <w:proofErr w:type="spellEnd"/>
      <w:r>
        <w:t xml:space="preserve"> hab / verursacht hat zu </w:t>
      </w:r>
      <w:proofErr w:type="spellStart"/>
      <w:r>
        <w:t>diser</w:t>
      </w:r>
      <w:proofErr w:type="spellEnd"/>
      <w:r>
        <w:t xml:space="preserve"> </w:t>
      </w:r>
      <w:proofErr w:type="spellStart"/>
      <w:r>
        <w:t>lere</w:t>
      </w:r>
      <w:proofErr w:type="spellEnd"/>
      <w:r>
        <w:t xml:space="preserve"> / bitt ich mich nicht für einen </w:t>
      </w:r>
      <w:proofErr w:type="spellStart"/>
      <w:r>
        <w:t>frembden</w:t>
      </w:r>
      <w:proofErr w:type="spellEnd"/>
      <w:r>
        <w:t xml:space="preserve"> zu halten / und mich nicht zu verderben / </w:t>
      </w:r>
      <w:proofErr w:type="spellStart"/>
      <w:r>
        <w:t>dieweyl</w:t>
      </w:r>
      <w:proofErr w:type="spellEnd"/>
      <w:r>
        <w:t xml:space="preserve"> mich Christus </w:t>
      </w:r>
      <w:proofErr w:type="spellStart"/>
      <w:r>
        <w:t>erloeßt</w:t>
      </w:r>
      <w:proofErr w:type="spellEnd"/>
      <w:r>
        <w:t xml:space="preserve"> / </w:t>
      </w:r>
      <w:proofErr w:type="spellStart"/>
      <w:r>
        <w:t>unnd</w:t>
      </w:r>
      <w:proofErr w:type="spellEnd"/>
      <w:r>
        <w:t xml:space="preserve"> für mich gestorben ist. </w:t>
      </w:r>
    </w:p>
    <w:p w14:paraId="61F5B881" w14:textId="77777777" w:rsidR="00536190" w:rsidRDefault="00536190" w:rsidP="00536190">
      <w:pPr>
        <w:pStyle w:val="StandardWeb"/>
      </w:pPr>
      <w:proofErr w:type="spellStart"/>
      <w:r>
        <w:t>Woellen</w:t>
      </w:r>
      <w:proofErr w:type="spellEnd"/>
      <w:r>
        <w:t xml:space="preserve"> aber mich etliche nicht für einen Christen halten / so </w:t>
      </w:r>
      <w:proofErr w:type="spellStart"/>
      <w:r>
        <w:t>muessen</w:t>
      </w:r>
      <w:proofErr w:type="spellEnd"/>
      <w:r>
        <w:t xml:space="preserve"> </w:t>
      </w:r>
      <w:proofErr w:type="spellStart"/>
      <w:r>
        <w:t>sye</w:t>
      </w:r>
      <w:proofErr w:type="spellEnd"/>
      <w:r>
        <w:t xml:space="preserve"> mich für einen </w:t>
      </w:r>
      <w:proofErr w:type="spellStart"/>
      <w:r>
        <w:t>frembdling</w:t>
      </w:r>
      <w:proofErr w:type="spellEnd"/>
      <w:r>
        <w:t xml:space="preserve"> halten / </w:t>
      </w:r>
      <w:proofErr w:type="spellStart"/>
      <w:r>
        <w:t>unnd</w:t>
      </w:r>
      <w:proofErr w:type="spellEnd"/>
      <w:r>
        <w:t xml:space="preserve"> mich mit dem rechte Gottes richten / als Gottes </w:t>
      </w:r>
      <w:proofErr w:type="spellStart"/>
      <w:r>
        <w:t>gebott</w:t>
      </w:r>
      <w:proofErr w:type="spellEnd"/>
      <w:r>
        <w:t xml:space="preserve"> laut / Wenn nun Fürsten und </w:t>
      </w:r>
      <w:proofErr w:type="spellStart"/>
      <w:r>
        <w:t>herren</w:t>
      </w:r>
      <w:proofErr w:type="spellEnd"/>
      <w:r>
        <w:t xml:space="preserve"> / </w:t>
      </w:r>
      <w:proofErr w:type="spellStart"/>
      <w:r>
        <w:t>burger</w:t>
      </w:r>
      <w:proofErr w:type="spellEnd"/>
      <w:r>
        <w:t xml:space="preserve"> </w:t>
      </w:r>
      <w:proofErr w:type="spellStart"/>
      <w:r>
        <w:t>unnd</w:t>
      </w:r>
      <w:proofErr w:type="spellEnd"/>
      <w:r>
        <w:t xml:space="preserve"> </w:t>
      </w:r>
      <w:proofErr w:type="spellStart"/>
      <w:r>
        <w:t>pauren</w:t>
      </w:r>
      <w:proofErr w:type="spellEnd"/>
      <w:r>
        <w:t xml:space="preserve"> abermals meiner nicht </w:t>
      </w:r>
      <w:proofErr w:type="spellStart"/>
      <w:r>
        <w:t>wolten</w:t>
      </w:r>
      <w:proofErr w:type="spellEnd"/>
      <w:r>
        <w:t xml:space="preserve"> schonen / </w:t>
      </w:r>
      <w:proofErr w:type="spellStart"/>
      <w:r>
        <w:t>solten</w:t>
      </w:r>
      <w:proofErr w:type="spellEnd"/>
      <w:r>
        <w:t xml:space="preserve"> </w:t>
      </w:r>
      <w:proofErr w:type="spellStart"/>
      <w:r>
        <w:t>sye</w:t>
      </w:r>
      <w:proofErr w:type="spellEnd"/>
      <w:r>
        <w:t xml:space="preserve"> aber des </w:t>
      </w:r>
      <w:proofErr w:type="spellStart"/>
      <w:r>
        <w:t>gerichte</w:t>
      </w:r>
      <w:proofErr w:type="spellEnd"/>
      <w:r>
        <w:t xml:space="preserve"> Gottes / </w:t>
      </w:r>
      <w:proofErr w:type="spellStart"/>
      <w:r>
        <w:t>unnd</w:t>
      </w:r>
      <w:proofErr w:type="spellEnd"/>
      <w:r>
        <w:t xml:space="preserve"> </w:t>
      </w:r>
      <w:proofErr w:type="spellStart"/>
      <w:r>
        <w:t>ir</w:t>
      </w:r>
      <w:proofErr w:type="spellEnd"/>
      <w:r>
        <w:t xml:space="preserve"> </w:t>
      </w:r>
      <w:proofErr w:type="spellStart"/>
      <w:r>
        <w:t>selbs</w:t>
      </w:r>
      <w:proofErr w:type="spellEnd"/>
      <w:r>
        <w:t xml:space="preserve"> schonen / Das </w:t>
      </w:r>
      <w:proofErr w:type="spellStart"/>
      <w:r>
        <w:t>gerichte</w:t>
      </w:r>
      <w:proofErr w:type="spellEnd"/>
      <w:r>
        <w:t xml:space="preserve"> ist je Gottes / Deute. 1. und nicht der </w:t>
      </w:r>
      <w:proofErr w:type="spellStart"/>
      <w:r>
        <w:t>leütte</w:t>
      </w:r>
      <w:proofErr w:type="spellEnd"/>
      <w:r>
        <w:t xml:space="preserve"> / </w:t>
      </w:r>
      <w:proofErr w:type="spellStart"/>
      <w:r>
        <w:t>welchs</w:t>
      </w:r>
      <w:proofErr w:type="spellEnd"/>
      <w:r>
        <w:t xml:space="preserve"> </w:t>
      </w:r>
      <w:proofErr w:type="spellStart"/>
      <w:r>
        <w:t>gebeüt</w:t>
      </w:r>
      <w:proofErr w:type="spellEnd"/>
      <w:r>
        <w:t xml:space="preserve"> / das man keinen verdammen soll / </w:t>
      </w:r>
      <w:proofErr w:type="spellStart"/>
      <w:r>
        <w:t>auff</w:t>
      </w:r>
      <w:proofErr w:type="spellEnd"/>
      <w:r>
        <w:t xml:space="preserve"> eines mans </w:t>
      </w:r>
      <w:proofErr w:type="spellStart"/>
      <w:r>
        <w:t>gezeücknis</w:t>
      </w:r>
      <w:proofErr w:type="spellEnd"/>
      <w:r>
        <w:t xml:space="preserve"> / Saget auch </w:t>
      </w:r>
      <w:proofErr w:type="spellStart"/>
      <w:r>
        <w:t>unheymlich</w:t>
      </w:r>
      <w:proofErr w:type="spellEnd"/>
      <w:r>
        <w:t xml:space="preserve"> / das dem </w:t>
      </w:r>
      <w:proofErr w:type="spellStart"/>
      <w:r>
        <w:t>ergeen</w:t>
      </w:r>
      <w:proofErr w:type="spellEnd"/>
      <w:r>
        <w:t xml:space="preserve"> </w:t>
      </w:r>
      <w:proofErr w:type="spellStart"/>
      <w:r>
        <w:t>werd</w:t>
      </w:r>
      <w:proofErr w:type="spellEnd"/>
      <w:r>
        <w:t xml:space="preserve"> / der falsch </w:t>
      </w:r>
      <w:proofErr w:type="spellStart"/>
      <w:r>
        <w:t>gezeügt</w:t>
      </w:r>
      <w:proofErr w:type="spellEnd"/>
      <w:r>
        <w:t xml:space="preserve"> oder </w:t>
      </w:r>
      <w:proofErr w:type="spellStart"/>
      <w:r>
        <w:t>mutwilligklich</w:t>
      </w:r>
      <w:proofErr w:type="spellEnd"/>
      <w:r>
        <w:t xml:space="preserve"> falsch richtet / als dem / den </w:t>
      </w:r>
      <w:proofErr w:type="spellStart"/>
      <w:r>
        <w:t>sye</w:t>
      </w:r>
      <w:proofErr w:type="spellEnd"/>
      <w:r>
        <w:t xml:space="preserve"> </w:t>
      </w:r>
      <w:proofErr w:type="spellStart"/>
      <w:r>
        <w:t>verkürtzen</w:t>
      </w:r>
      <w:proofErr w:type="spellEnd"/>
      <w:r>
        <w:t xml:space="preserve"> / den </w:t>
      </w:r>
      <w:proofErr w:type="spellStart"/>
      <w:r>
        <w:t>sye</w:t>
      </w:r>
      <w:proofErr w:type="spellEnd"/>
      <w:r>
        <w:t xml:space="preserve"> </w:t>
      </w:r>
      <w:proofErr w:type="spellStart"/>
      <w:r>
        <w:t>beschwaeren</w:t>
      </w:r>
      <w:proofErr w:type="spellEnd"/>
      <w:r>
        <w:t xml:space="preserve"> / oder </w:t>
      </w:r>
      <w:proofErr w:type="spellStart"/>
      <w:r>
        <w:t>mitt</w:t>
      </w:r>
      <w:proofErr w:type="spellEnd"/>
      <w:r>
        <w:t xml:space="preserve"> unrecht verletzen. Nun </w:t>
      </w:r>
      <w:proofErr w:type="spellStart"/>
      <w:r>
        <w:t>binn</w:t>
      </w:r>
      <w:proofErr w:type="spellEnd"/>
      <w:r>
        <w:t xml:space="preserve"> ich wider von zweien </w:t>
      </w:r>
      <w:proofErr w:type="spellStart"/>
      <w:r>
        <w:t>zeügen</w:t>
      </w:r>
      <w:proofErr w:type="spellEnd"/>
      <w:r>
        <w:t xml:space="preserve"> / noch von einem überwunden / und </w:t>
      </w:r>
      <w:proofErr w:type="spellStart"/>
      <w:r>
        <w:t>werd</w:t>
      </w:r>
      <w:proofErr w:type="spellEnd"/>
      <w:r>
        <w:t xml:space="preserve"> </w:t>
      </w:r>
      <w:proofErr w:type="spellStart"/>
      <w:r>
        <w:t>dennocht</w:t>
      </w:r>
      <w:proofErr w:type="spellEnd"/>
      <w:r>
        <w:t xml:space="preserve"> von </w:t>
      </w:r>
      <w:proofErr w:type="spellStart"/>
      <w:r>
        <w:t>jederman</w:t>
      </w:r>
      <w:proofErr w:type="spellEnd"/>
      <w:r>
        <w:t xml:space="preserve"> schier / als wer ich der aller </w:t>
      </w:r>
      <w:proofErr w:type="spellStart"/>
      <w:r>
        <w:t>ergste</w:t>
      </w:r>
      <w:proofErr w:type="spellEnd"/>
      <w:r>
        <w:t xml:space="preserve"> </w:t>
      </w:r>
      <w:proofErr w:type="spellStart"/>
      <w:r>
        <w:t>beschwaert</w:t>
      </w:r>
      <w:proofErr w:type="spellEnd"/>
      <w:r>
        <w:t xml:space="preserve">. Einer </w:t>
      </w:r>
      <w:proofErr w:type="spellStart"/>
      <w:r>
        <w:t>wil</w:t>
      </w:r>
      <w:proofErr w:type="spellEnd"/>
      <w:r>
        <w:t xml:space="preserve"> mich </w:t>
      </w:r>
      <w:proofErr w:type="spellStart"/>
      <w:r>
        <w:t>nit</w:t>
      </w:r>
      <w:proofErr w:type="spellEnd"/>
      <w:r>
        <w:t xml:space="preserve"> sehen / der ander </w:t>
      </w:r>
      <w:proofErr w:type="spellStart"/>
      <w:r>
        <w:t>stelt</w:t>
      </w:r>
      <w:proofErr w:type="spellEnd"/>
      <w:r>
        <w:t xml:space="preserve"> nach mir / mich zu fahen und zu </w:t>
      </w:r>
      <w:proofErr w:type="spellStart"/>
      <w:r>
        <w:t>ermoerden</w:t>
      </w:r>
      <w:proofErr w:type="spellEnd"/>
      <w:r>
        <w:t xml:space="preserve">. Der dritt </w:t>
      </w:r>
      <w:proofErr w:type="spellStart"/>
      <w:r>
        <w:t>verbeüt</w:t>
      </w:r>
      <w:proofErr w:type="spellEnd"/>
      <w:r>
        <w:t xml:space="preserve"> mir essen </w:t>
      </w:r>
      <w:proofErr w:type="spellStart"/>
      <w:r>
        <w:t>unnd</w:t>
      </w:r>
      <w:proofErr w:type="spellEnd"/>
      <w:r>
        <w:t xml:space="preserve"> </w:t>
      </w:r>
      <w:proofErr w:type="spellStart"/>
      <w:r>
        <w:t>drincken</w:t>
      </w:r>
      <w:proofErr w:type="spellEnd"/>
      <w:r>
        <w:t xml:space="preserve"> zu </w:t>
      </w:r>
      <w:proofErr w:type="spellStart"/>
      <w:r>
        <w:t>verkauffen</w:t>
      </w:r>
      <w:proofErr w:type="spellEnd"/>
      <w:r>
        <w:t xml:space="preserve"> / der </w:t>
      </w:r>
      <w:proofErr w:type="spellStart"/>
      <w:r>
        <w:t>vierd</w:t>
      </w:r>
      <w:proofErr w:type="spellEnd"/>
      <w:r>
        <w:t xml:space="preserve"> </w:t>
      </w:r>
      <w:proofErr w:type="spellStart"/>
      <w:r>
        <w:t>scheübt</w:t>
      </w:r>
      <w:proofErr w:type="spellEnd"/>
      <w:r>
        <w:t xml:space="preserve"> </w:t>
      </w:r>
      <w:proofErr w:type="spellStart"/>
      <w:r>
        <w:t>sunst</w:t>
      </w:r>
      <w:proofErr w:type="spellEnd"/>
      <w:r>
        <w:t xml:space="preserve"> zu / und ist des </w:t>
      </w:r>
      <w:proofErr w:type="spellStart"/>
      <w:r>
        <w:t>drengknis</w:t>
      </w:r>
      <w:proofErr w:type="spellEnd"/>
      <w:r>
        <w:t xml:space="preserve"> so </w:t>
      </w:r>
      <w:proofErr w:type="spellStart"/>
      <w:r>
        <w:t>vil</w:t>
      </w:r>
      <w:proofErr w:type="spellEnd"/>
      <w:r>
        <w:t xml:space="preserve"> / das mich </w:t>
      </w:r>
      <w:proofErr w:type="spellStart"/>
      <w:r>
        <w:t>duncket</w:t>
      </w:r>
      <w:proofErr w:type="spellEnd"/>
      <w:r>
        <w:t xml:space="preserve"> / das es </w:t>
      </w:r>
      <w:proofErr w:type="spellStart"/>
      <w:r>
        <w:t>ordenlicher</w:t>
      </w:r>
      <w:proofErr w:type="spellEnd"/>
      <w:r>
        <w:t xml:space="preserve"> in </w:t>
      </w:r>
      <w:proofErr w:type="spellStart"/>
      <w:r>
        <w:t>Türckey</w:t>
      </w:r>
      <w:proofErr w:type="spellEnd"/>
      <w:r>
        <w:t xml:space="preserve"> zu </w:t>
      </w:r>
      <w:proofErr w:type="spellStart"/>
      <w:r>
        <w:t>geet</w:t>
      </w:r>
      <w:proofErr w:type="spellEnd"/>
      <w:r>
        <w:t xml:space="preserve">. </w:t>
      </w:r>
    </w:p>
    <w:p w14:paraId="2AB4195C" w14:textId="77777777" w:rsidR="00536190" w:rsidRDefault="00536190" w:rsidP="00536190">
      <w:pPr>
        <w:pStyle w:val="StandardWeb"/>
      </w:pPr>
      <w:r>
        <w:t xml:space="preserve">Christus hat den obersten </w:t>
      </w:r>
      <w:proofErr w:type="spellStart"/>
      <w:r>
        <w:t>bevolhen</w:t>
      </w:r>
      <w:proofErr w:type="spellEnd"/>
      <w:r>
        <w:t xml:space="preserve"> / das </w:t>
      </w:r>
      <w:proofErr w:type="spellStart"/>
      <w:r>
        <w:t>sye</w:t>
      </w:r>
      <w:proofErr w:type="spellEnd"/>
      <w:r>
        <w:t xml:space="preserve"> die irrigen in </w:t>
      </w:r>
      <w:proofErr w:type="spellStart"/>
      <w:r>
        <w:t>barmhertzigkeit</w:t>
      </w:r>
      <w:proofErr w:type="spellEnd"/>
      <w:r>
        <w:t xml:space="preserve"> suchen / und wider bringen / und 99. schaff die </w:t>
      </w:r>
      <w:proofErr w:type="spellStart"/>
      <w:r>
        <w:t>weyl</w:t>
      </w:r>
      <w:proofErr w:type="spellEnd"/>
      <w:r>
        <w:t xml:space="preserve"> gehen lassen sollen / </w:t>
      </w:r>
      <w:proofErr w:type="spellStart"/>
      <w:r>
        <w:t>biß</w:t>
      </w:r>
      <w:proofErr w:type="spellEnd"/>
      <w:r>
        <w:t xml:space="preserve"> </w:t>
      </w:r>
      <w:proofErr w:type="spellStart"/>
      <w:r>
        <w:t>sye</w:t>
      </w:r>
      <w:proofErr w:type="spellEnd"/>
      <w:r>
        <w:t xml:space="preserve"> ein </w:t>
      </w:r>
      <w:proofErr w:type="spellStart"/>
      <w:r>
        <w:t>irrigs</w:t>
      </w:r>
      <w:proofErr w:type="spellEnd"/>
      <w:r>
        <w:t xml:space="preserve"> </w:t>
      </w:r>
      <w:proofErr w:type="spellStart"/>
      <w:r>
        <w:t>wid</w:t>
      </w:r>
      <w:proofErr w:type="spellEnd"/>
      <w:r>
        <w:t xml:space="preserve"> zu recht bringen. Wie das jetzt aber in der Christenheit gehalten / ist </w:t>
      </w:r>
      <w:proofErr w:type="spellStart"/>
      <w:r>
        <w:t>klaeglich</w:t>
      </w:r>
      <w:proofErr w:type="spellEnd"/>
      <w:r>
        <w:t xml:space="preserve"> zu </w:t>
      </w:r>
      <w:proofErr w:type="spellStart"/>
      <w:r>
        <w:t>hoeren</w:t>
      </w:r>
      <w:proofErr w:type="spellEnd"/>
      <w:r>
        <w:t xml:space="preserve"> / </w:t>
      </w:r>
      <w:proofErr w:type="spellStart"/>
      <w:r>
        <w:t>unnd</w:t>
      </w:r>
      <w:proofErr w:type="spellEnd"/>
      <w:r>
        <w:t xml:space="preserve"> nicht grosse </w:t>
      </w:r>
      <w:proofErr w:type="spellStart"/>
      <w:r>
        <w:t>ere</w:t>
      </w:r>
      <w:proofErr w:type="spellEnd"/>
      <w:r>
        <w:t xml:space="preserve"> / </w:t>
      </w:r>
      <w:proofErr w:type="spellStart"/>
      <w:r>
        <w:t>würt</w:t>
      </w:r>
      <w:proofErr w:type="spellEnd"/>
      <w:r>
        <w:t xml:space="preserve"> aber seinen </w:t>
      </w:r>
      <w:proofErr w:type="spellStart"/>
      <w:r>
        <w:t>lon</w:t>
      </w:r>
      <w:proofErr w:type="spellEnd"/>
      <w:r>
        <w:t xml:space="preserve"> erlangen / wenn nun der gerecht </w:t>
      </w:r>
      <w:proofErr w:type="spellStart"/>
      <w:r>
        <w:t>richter</w:t>
      </w:r>
      <w:proofErr w:type="spellEnd"/>
      <w:r>
        <w:t xml:space="preserve"> sein </w:t>
      </w:r>
      <w:proofErr w:type="spellStart"/>
      <w:r>
        <w:t>gericht</w:t>
      </w:r>
      <w:proofErr w:type="spellEnd"/>
      <w:r>
        <w:t xml:space="preserve"> setzen </w:t>
      </w:r>
      <w:proofErr w:type="spellStart"/>
      <w:r>
        <w:t>würt</w:t>
      </w:r>
      <w:proofErr w:type="spellEnd"/>
      <w:r>
        <w:t xml:space="preserve"> / </w:t>
      </w:r>
      <w:proofErr w:type="spellStart"/>
      <w:r>
        <w:t>unn</w:t>
      </w:r>
      <w:proofErr w:type="spellEnd"/>
      <w:r>
        <w:t xml:space="preserve"> denn eben die </w:t>
      </w:r>
      <w:proofErr w:type="spellStart"/>
      <w:r>
        <w:t>unbarmhertzigen</w:t>
      </w:r>
      <w:proofErr w:type="spellEnd"/>
      <w:r>
        <w:t xml:space="preserve"> mit </w:t>
      </w:r>
      <w:proofErr w:type="spellStart"/>
      <w:r>
        <w:t>unbarmhertzigkeit</w:t>
      </w:r>
      <w:proofErr w:type="spellEnd"/>
      <w:r>
        <w:t xml:space="preserve"> richten und straffen </w:t>
      </w:r>
      <w:proofErr w:type="spellStart"/>
      <w:r>
        <w:t>würt</w:t>
      </w:r>
      <w:proofErr w:type="spellEnd"/>
      <w:r>
        <w:t xml:space="preserve">. </w:t>
      </w:r>
    </w:p>
    <w:p w14:paraId="5A3DB8DC" w14:textId="77777777" w:rsidR="00536190" w:rsidRDefault="00536190" w:rsidP="00536190">
      <w:pPr>
        <w:pStyle w:val="StandardWeb"/>
      </w:pPr>
      <w:r>
        <w:t xml:space="preserve">Liebe Christen glaubt mit </w:t>
      </w:r>
      <w:proofErr w:type="spellStart"/>
      <w:r>
        <w:t>massen</w:t>
      </w:r>
      <w:proofErr w:type="spellEnd"/>
      <w:r>
        <w:t xml:space="preserve"> das übel / </w:t>
      </w:r>
      <w:proofErr w:type="spellStart"/>
      <w:r>
        <w:t>denckt</w:t>
      </w:r>
      <w:proofErr w:type="spellEnd"/>
      <w:r>
        <w:t xml:space="preserve"> doch eins / das </w:t>
      </w:r>
      <w:proofErr w:type="spellStart"/>
      <w:r>
        <w:t>diße</w:t>
      </w:r>
      <w:proofErr w:type="spellEnd"/>
      <w:r>
        <w:t xml:space="preserve"> </w:t>
      </w:r>
      <w:proofErr w:type="spellStart"/>
      <w:r>
        <w:t>boßheit</w:t>
      </w:r>
      <w:proofErr w:type="spellEnd"/>
      <w:r>
        <w:t xml:space="preserve"> / der </w:t>
      </w:r>
      <w:proofErr w:type="spellStart"/>
      <w:r>
        <w:t>neyd</w:t>
      </w:r>
      <w:proofErr w:type="spellEnd"/>
      <w:r>
        <w:t xml:space="preserve"> </w:t>
      </w:r>
      <w:proofErr w:type="spellStart"/>
      <w:r>
        <w:t>unnd</w:t>
      </w:r>
      <w:proofErr w:type="spellEnd"/>
      <w:r>
        <w:t xml:space="preserve"> </w:t>
      </w:r>
      <w:proofErr w:type="spellStart"/>
      <w:r>
        <w:t>haß</w:t>
      </w:r>
      <w:proofErr w:type="spellEnd"/>
      <w:r>
        <w:t xml:space="preserve"> nichts </w:t>
      </w:r>
      <w:proofErr w:type="spellStart"/>
      <w:r>
        <w:t>guts</w:t>
      </w:r>
      <w:proofErr w:type="spellEnd"/>
      <w:r>
        <w:t xml:space="preserve"> erdichten / noch reden / Das ich </w:t>
      </w:r>
      <w:proofErr w:type="spellStart"/>
      <w:r>
        <w:t>neyd</w:t>
      </w:r>
      <w:proofErr w:type="spellEnd"/>
      <w:r>
        <w:t xml:space="preserve"> </w:t>
      </w:r>
      <w:proofErr w:type="spellStart"/>
      <w:r>
        <w:t>unnd</w:t>
      </w:r>
      <w:proofErr w:type="spellEnd"/>
      <w:r>
        <w:t xml:space="preserve"> </w:t>
      </w:r>
      <w:proofErr w:type="spellStart"/>
      <w:r>
        <w:t>haß</w:t>
      </w:r>
      <w:proofErr w:type="spellEnd"/>
      <w:r>
        <w:t xml:space="preserve"> durch </w:t>
      </w:r>
      <w:proofErr w:type="spellStart"/>
      <w:r>
        <w:t>meyn</w:t>
      </w:r>
      <w:proofErr w:type="spellEnd"/>
      <w:r>
        <w:t xml:space="preserve"> </w:t>
      </w:r>
      <w:proofErr w:type="spellStart"/>
      <w:r>
        <w:t>lere</w:t>
      </w:r>
      <w:proofErr w:type="spellEnd"/>
      <w:r>
        <w:t xml:space="preserve"> vom Sacrament erlangt / des </w:t>
      </w:r>
      <w:proofErr w:type="spellStart"/>
      <w:r>
        <w:t>binn</w:t>
      </w:r>
      <w:proofErr w:type="spellEnd"/>
      <w:r>
        <w:t xml:space="preserve"> ich mit </w:t>
      </w:r>
      <w:proofErr w:type="spellStart"/>
      <w:r>
        <w:t>unverwündtlichen</w:t>
      </w:r>
      <w:proofErr w:type="spellEnd"/>
      <w:r>
        <w:t xml:space="preserve"> schaden innen worden. Setze es aber / das solcher </w:t>
      </w:r>
      <w:proofErr w:type="spellStart"/>
      <w:r>
        <w:t>neyd</w:t>
      </w:r>
      <w:proofErr w:type="spellEnd"/>
      <w:r>
        <w:t xml:space="preserve"> und </w:t>
      </w:r>
      <w:proofErr w:type="spellStart"/>
      <w:r>
        <w:t>haß</w:t>
      </w:r>
      <w:proofErr w:type="spellEnd"/>
      <w:r>
        <w:t xml:space="preserve"> </w:t>
      </w:r>
      <w:proofErr w:type="spellStart"/>
      <w:r>
        <w:t>goetlich</w:t>
      </w:r>
      <w:proofErr w:type="spellEnd"/>
      <w:r>
        <w:t xml:space="preserve"> gewest sey in etlichen / So </w:t>
      </w:r>
      <w:proofErr w:type="spellStart"/>
      <w:r>
        <w:t>seynd</w:t>
      </w:r>
      <w:proofErr w:type="spellEnd"/>
      <w:r>
        <w:t xml:space="preserve"> </w:t>
      </w:r>
      <w:proofErr w:type="spellStart"/>
      <w:r>
        <w:t>ir</w:t>
      </w:r>
      <w:proofErr w:type="spellEnd"/>
      <w:r>
        <w:t xml:space="preserve"> </w:t>
      </w:r>
      <w:proofErr w:type="spellStart"/>
      <w:r>
        <w:t>dennocht</w:t>
      </w:r>
      <w:proofErr w:type="spellEnd"/>
      <w:r>
        <w:t xml:space="preserve"> </w:t>
      </w:r>
      <w:proofErr w:type="spellStart"/>
      <w:r>
        <w:t>vil</w:t>
      </w:r>
      <w:proofErr w:type="spellEnd"/>
      <w:r>
        <w:t xml:space="preserve"> mehr / die nicht mehr von </w:t>
      </w:r>
      <w:proofErr w:type="spellStart"/>
      <w:r>
        <w:t>gott</w:t>
      </w:r>
      <w:proofErr w:type="spellEnd"/>
      <w:r>
        <w:t xml:space="preserve"> wissen / denn des </w:t>
      </w:r>
      <w:proofErr w:type="spellStart"/>
      <w:r>
        <w:t>millers</w:t>
      </w:r>
      <w:proofErr w:type="spellEnd"/>
      <w:r>
        <w:t xml:space="preserve"> </w:t>
      </w:r>
      <w:proofErr w:type="spellStart"/>
      <w:r>
        <w:t>esel</w:t>
      </w:r>
      <w:proofErr w:type="spellEnd"/>
      <w:r>
        <w:t xml:space="preserve"> / an dem mein und das </w:t>
      </w:r>
      <w:proofErr w:type="spellStart"/>
      <w:r>
        <w:t>leyden</w:t>
      </w:r>
      <w:proofErr w:type="spellEnd"/>
      <w:r>
        <w:t xml:space="preserve"> Christi nicht </w:t>
      </w:r>
      <w:proofErr w:type="spellStart"/>
      <w:r>
        <w:t>weyter</w:t>
      </w:r>
      <w:proofErr w:type="spellEnd"/>
      <w:r>
        <w:t xml:space="preserve"> </w:t>
      </w:r>
      <w:proofErr w:type="spellStart"/>
      <w:r>
        <w:t>versteen</w:t>
      </w:r>
      <w:proofErr w:type="spellEnd"/>
      <w:r>
        <w:t xml:space="preserve"> oder lieben / denn </w:t>
      </w:r>
      <w:proofErr w:type="spellStart"/>
      <w:r>
        <w:t>Cayphas</w:t>
      </w:r>
      <w:proofErr w:type="spellEnd"/>
      <w:r>
        <w:t xml:space="preserve"> / die mich </w:t>
      </w:r>
      <w:proofErr w:type="spellStart"/>
      <w:r>
        <w:t>auß</w:t>
      </w:r>
      <w:proofErr w:type="spellEnd"/>
      <w:r>
        <w:t xml:space="preserve"> </w:t>
      </w:r>
      <w:proofErr w:type="spellStart"/>
      <w:r>
        <w:t>gifftigem</w:t>
      </w:r>
      <w:proofErr w:type="spellEnd"/>
      <w:r>
        <w:t xml:space="preserve"> </w:t>
      </w:r>
      <w:proofErr w:type="spellStart"/>
      <w:r>
        <w:t>neyd</w:t>
      </w:r>
      <w:proofErr w:type="spellEnd"/>
      <w:r>
        <w:t xml:space="preserve"> und </w:t>
      </w:r>
      <w:proofErr w:type="spellStart"/>
      <w:r>
        <w:t>haß</w:t>
      </w:r>
      <w:proofErr w:type="spellEnd"/>
      <w:r>
        <w:t xml:space="preserve"> verfolgt haben / und auch erwürgt </w:t>
      </w:r>
      <w:proofErr w:type="spellStart"/>
      <w:r>
        <w:t>hetten</w:t>
      </w:r>
      <w:proofErr w:type="spellEnd"/>
      <w:r>
        <w:t xml:space="preserve"> / wenn ich nicht von </w:t>
      </w:r>
      <w:proofErr w:type="spellStart"/>
      <w:r>
        <w:t>gott</w:t>
      </w:r>
      <w:proofErr w:type="spellEnd"/>
      <w:r>
        <w:t xml:space="preserve"> wer geschützt </w:t>
      </w:r>
      <w:proofErr w:type="spellStart"/>
      <w:r>
        <w:t>unn</w:t>
      </w:r>
      <w:proofErr w:type="spellEnd"/>
      <w:r>
        <w:t xml:space="preserve"> beschickt. Die mich on </w:t>
      </w:r>
      <w:proofErr w:type="spellStart"/>
      <w:r>
        <w:t>ordnung</w:t>
      </w:r>
      <w:proofErr w:type="spellEnd"/>
      <w:r>
        <w:t xml:space="preserve"> / und on </w:t>
      </w:r>
      <w:proofErr w:type="spellStart"/>
      <w:r>
        <w:t>grund</w:t>
      </w:r>
      <w:proofErr w:type="spellEnd"/>
      <w:r>
        <w:t xml:space="preserve"> </w:t>
      </w:r>
      <w:proofErr w:type="spellStart"/>
      <w:r>
        <w:t>gehast</w:t>
      </w:r>
      <w:proofErr w:type="spellEnd"/>
      <w:r>
        <w:t xml:space="preserve"> / die allerley lügen </w:t>
      </w:r>
      <w:proofErr w:type="spellStart"/>
      <w:r>
        <w:t>auff</w:t>
      </w:r>
      <w:proofErr w:type="spellEnd"/>
      <w:r>
        <w:t xml:space="preserve"> mich erdacht </w:t>
      </w:r>
      <w:proofErr w:type="spellStart"/>
      <w:r>
        <w:t>unn</w:t>
      </w:r>
      <w:proofErr w:type="spellEnd"/>
      <w:r>
        <w:t xml:space="preserve"> über mich </w:t>
      </w:r>
      <w:proofErr w:type="spellStart"/>
      <w:r>
        <w:t>auß</w:t>
      </w:r>
      <w:proofErr w:type="spellEnd"/>
      <w:r>
        <w:t xml:space="preserve"> </w:t>
      </w:r>
      <w:proofErr w:type="spellStart"/>
      <w:r>
        <w:t>geworffen</w:t>
      </w:r>
      <w:proofErr w:type="spellEnd"/>
      <w:r>
        <w:t xml:space="preserve"> / </w:t>
      </w:r>
      <w:proofErr w:type="spellStart"/>
      <w:r>
        <w:t>unn</w:t>
      </w:r>
      <w:proofErr w:type="spellEnd"/>
      <w:r>
        <w:t xml:space="preserve"> andere in </w:t>
      </w:r>
      <w:proofErr w:type="spellStart"/>
      <w:r>
        <w:t>iren</w:t>
      </w:r>
      <w:proofErr w:type="spellEnd"/>
      <w:r>
        <w:t xml:space="preserve"> </w:t>
      </w:r>
      <w:proofErr w:type="spellStart"/>
      <w:r>
        <w:t>haß</w:t>
      </w:r>
      <w:proofErr w:type="spellEnd"/>
      <w:r>
        <w:t xml:space="preserve"> wider mich gezogen haben / Sol es aber darum alles war sein / was solche </w:t>
      </w:r>
      <w:proofErr w:type="spellStart"/>
      <w:r>
        <w:t>boßhafftige</w:t>
      </w:r>
      <w:proofErr w:type="spellEnd"/>
      <w:r>
        <w:t xml:space="preserve"> </w:t>
      </w:r>
      <w:proofErr w:type="spellStart"/>
      <w:r>
        <w:t>zungen</w:t>
      </w:r>
      <w:proofErr w:type="spellEnd"/>
      <w:r>
        <w:t xml:space="preserve"> </w:t>
      </w:r>
      <w:proofErr w:type="spellStart"/>
      <w:r>
        <w:t>auff</w:t>
      </w:r>
      <w:proofErr w:type="spellEnd"/>
      <w:r>
        <w:t xml:space="preserve"> mich liegen? wie </w:t>
      </w:r>
      <w:proofErr w:type="spellStart"/>
      <w:r>
        <w:t>kan</w:t>
      </w:r>
      <w:proofErr w:type="spellEnd"/>
      <w:r>
        <w:t xml:space="preserve"> ich aber </w:t>
      </w:r>
      <w:proofErr w:type="spellStart"/>
      <w:r>
        <w:t>jn</w:t>
      </w:r>
      <w:proofErr w:type="spellEnd"/>
      <w:r>
        <w:t xml:space="preserve"> </w:t>
      </w:r>
      <w:proofErr w:type="spellStart"/>
      <w:r>
        <w:t>weren</w:t>
      </w:r>
      <w:proofErr w:type="spellEnd"/>
      <w:r>
        <w:t xml:space="preserve">? </w:t>
      </w:r>
    </w:p>
    <w:p w14:paraId="0CE9B2FB" w14:textId="77777777" w:rsidR="00536190" w:rsidRDefault="00536190" w:rsidP="00536190">
      <w:pPr>
        <w:pStyle w:val="StandardWeb"/>
      </w:pPr>
      <w:r>
        <w:t xml:space="preserve">Ich </w:t>
      </w:r>
      <w:proofErr w:type="spellStart"/>
      <w:r>
        <w:t>sol</w:t>
      </w:r>
      <w:proofErr w:type="spellEnd"/>
      <w:r>
        <w:t xml:space="preserve"> der </w:t>
      </w:r>
      <w:proofErr w:type="spellStart"/>
      <w:r>
        <w:t>bauren</w:t>
      </w:r>
      <w:proofErr w:type="spellEnd"/>
      <w:r>
        <w:t xml:space="preserve"> </w:t>
      </w:r>
      <w:proofErr w:type="spellStart"/>
      <w:r>
        <w:t>hauptman</w:t>
      </w:r>
      <w:proofErr w:type="spellEnd"/>
      <w:r>
        <w:t xml:space="preserve"> oder </w:t>
      </w:r>
      <w:proofErr w:type="spellStart"/>
      <w:r>
        <w:t>anreger</w:t>
      </w:r>
      <w:proofErr w:type="spellEnd"/>
      <w:r>
        <w:t xml:space="preserve"> gewest sein / der ich wenig </w:t>
      </w:r>
      <w:proofErr w:type="spellStart"/>
      <w:r>
        <w:t>ruw</w:t>
      </w:r>
      <w:proofErr w:type="spellEnd"/>
      <w:r>
        <w:t xml:space="preserve"> / </w:t>
      </w:r>
      <w:proofErr w:type="spellStart"/>
      <w:r>
        <w:t>vil</w:t>
      </w:r>
      <w:proofErr w:type="spellEnd"/>
      <w:r>
        <w:t xml:space="preserve"> </w:t>
      </w:r>
      <w:proofErr w:type="spellStart"/>
      <w:r>
        <w:t>ferligkeit</w:t>
      </w:r>
      <w:proofErr w:type="spellEnd"/>
      <w:r>
        <w:t xml:space="preserve"> / grossen </w:t>
      </w:r>
      <w:proofErr w:type="spellStart"/>
      <w:r>
        <w:t>spott</w:t>
      </w:r>
      <w:proofErr w:type="spellEnd"/>
      <w:r>
        <w:t xml:space="preserve"> und </w:t>
      </w:r>
      <w:proofErr w:type="spellStart"/>
      <w:r>
        <w:t>gewalt</w:t>
      </w:r>
      <w:proofErr w:type="spellEnd"/>
      <w:r>
        <w:t xml:space="preserve"> von den </w:t>
      </w:r>
      <w:proofErr w:type="spellStart"/>
      <w:r>
        <w:t>bauren</w:t>
      </w:r>
      <w:proofErr w:type="spellEnd"/>
      <w:r>
        <w:t xml:space="preserve"> gelitten hab / </w:t>
      </w:r>
      <w:proofErr w:type="spellStart"/>
      <w:r>
        <w:t>solichen</w:t>
      </w:r>
      <w:proofErr w:type="spellEnd"/>
      <w:r>
        <w:t xml:space="preserve"> erlitten </w:t>
      </w:r>
      <w:proofErr w:type="spellStart"/>
      <w:r>
        <w:t>gewalt</w:t>
      </w:r>
      <w:proofErr w:type="spellEnd"/>
      <w:r>
        <w:t xml:space="preserve"> </w:t>
      </w:r>
      <w:proofErr w:type="spellStart"/>
      <w:r>
        <w:t>kan</w:t>
      </w:r>
      <w:proofErr w:type="spellEnd"/>
      <w:r>
        <w:t xml:space="preserve"> ich erweisen / </w:t>
      </w:r>
      <w:proofErr w:type="spellStart"/>
      <w:r>
        <w:t>Sye</w:t>
      </w:r>
      <w:proofErr w:type="spellEnd"/>
      <w:r>
        <w:t xml:space="preserve"> aber </w:t>
      </w:r>
      <w:proofErr w:type="spellStart"/>
      <w:r>
        <w:t>mügen</w:t>
      </w:r>
      <w:proofErr w:type="spellEnd"/>
      <w:r>
        <w:t xml:space="preserve"> </w:t>
      </w:r>
      <w:proofErr w:type="spellStart"/>
      <w:r>
        <w:t>ire</w:t>
      </w:r>
      <w:proofErr w:type="spellEnd"/>
      <w:r>
        <w:t xml:space="preserve"> lügen </w:t>
      </w:r>
      <w:proofErr w:type="spellStart"/>
      <w:r>
        <w:t>nit</w:t>
      </w:r>
      <w:proofErr w:type="spellEnd"/>
      <w:r>
        <w:t xml:space="preserve"> </w:t>
      </w:r>
      <w:proofErr w:type="spellStart"/>
      <w:r>
        <w:t>erweysen</w:t>
      </w:r>
      <w:proofErr w:type="spellEnd"/>
      <w:r>
        <w:t xml:space="preserve"> / Das </w:t>
      </w:r>
      <w:proofErr w:type="spellStart"/>
      <w:r>
        <w:t>sye</w:t>
      </w:r>
      <w:proofErr w:type="spellEnd"/>
      <w:r>
        <w:t xml:space="preserve"> aber mich </w:t>
      </w:r>
      <w:proofErr w:type="spellStart"/>
      <w:r>
        <w:t>auß</w:t>
      </w:r>
      <w:proofErr w:type="spellEnd"/>
      <w:r>
        <w:t xml:space="preserve"> </w:t>
      </w:r>
      <w:proofErr w:type="spellStart"/>
      <w:r>
        <w:t>haß</w:t>
      </w:r>
      <w:proofErr w:type="spellEnd"/>
      <w:r>
        <w:t xml:space="preserve"> </w:t>
      </w:r>
      <w:proofErr w:type="spellStart"/>
      <w:r>
        <w:t>solicher</w:t>
      </w:r>
      <w:proofErr w:type="spellEnd"/>
      <w:r>
        <w:t xml:space="preserve"> </w:t>
      </w:r>
      <w:proofErr w:type="spellStart"/>
      <w:r>
        <w:t>lere</w:t>
      </w:r>
      <w:proofErr w:type="spellEnd"/>
      <w:r>
        <w:t xml:space="preserve"> also berichtigen / dem </w:t>
      </w:r>
      <w:proofErr w:type="spellStart"/>
      <w:r>
        <w:t>kan</w:t>
      </w:r>
      <w:proofErr w:type="spellEnd"/>
      <w:r>
        <w:t xml:space="preserve"> ich nicht thun / Gott hat mich doch dahin in solcher </w:t>
      </w:r>
      <w:proofErr w:type="spellStart"/>
      <w:r>
        <w:t>lere</w:t>
      </w:r>
      <w:proofErr w:type="spellEnd"/>
      <w:r>
        <w:t xml:space="preserve"> </w:t>
      </w:r>
      <w:proofErr w:type="spellStart"/>
      <w:r>
        <w:t>gefuert</w:t>
      </w:r>
      <w:proofErr w:type="spellEnd"/>
      <w:r>
        <w:t xml:space="preserve"> / dem ich nicht widerstehen </w:t>
      </w:r>
      <w:proofErr w:type="spellStart"/>
      <w:r>
        <w:t>kundt</w:t>
      </w:r>
      <w:proofErr w:type="spellEnd"/>
      <w:r>
        <w:t xml:space="preserve"> / noch seine </w:t>
      </w:r>
      <w:proofErr w:type="spellStart"/>
      <w:r>
        <w:t>wege</w:t>
      </w:r>
      <w:proofErr w:type="spellEnd"/>
      <w:r>
        <w:t xml:space="preserve"> zuvor ersehen </w:t>
      </w:r>
      <w:proofErr w:type="spellStart"/>
      <w:r>
        <w:t>moecht</w:t>
      </w:r>
      <w:proofErr w:type="spellEnd"/>
      <w:r>
        <w:t xml:space="preserve"> / durch welche er mich nu </w:t>
      </w:r>
      <w:proofErr w:type="spellStart"/>
      <w:r>
        <w:t>gefuert</w:t>
      </w:r>
      <w:proofErr w:type="spellEnd"/>
      <w:r>
        <w:t xml:space="preserve"> hat. </w:t>
      </w:r>
    </w:p>
    <w:p w14:paraId="7C83FF9A" w14:textId="77777777" w:rsidR="00536190" w:rsidRDefault="00536190" w:rsidP="00536190">
      <w:pPr>
        <w:pStyle w:val="StandardWeb"/>
      </w:pPr>
      <w:proofErr w:type="spellStart"/>
      <w:r>
        <w:t>Kürtzlich</w:t>
      </w:r>
      <w:proofErr w:type="spellEnd"/>
      <w:r>
        <w:t xml:space="preserve"> / das bitt ich / die so mir </w:t>
      </w:r>
      <w:proofErr w:type="spellStart"/>
      <w:r>
        <w:t>gewalt</w:t>
      </w:r>
      <w:proofErr w:type="spellEnd"/>
      <w:r>
        <w:t xml:space="preserve"> thun </w:t>
      </w:r>
      <w:proofErr w:type="spellStart"/>
      <w:r>
        <w:t>vermügen</w:t>
      </w:r>
      <w:proofErr w:type="spellEnd"/>
      <w:r>
        <w:t xml:space="preserve"> / das </w:t>
      </w:r>
      <w:proofErr w:type="spellStart"/>
      <w:r>
        <w:t>sye</w:t>
      </w:r>
      <w:proofErr w:type="spellEnd"/>
      <w:r>
        <w:t xml:space="preserve"> </w:t>
      </w:r>
      <w:proofErr w:type="spellStart"/>
      <w:r>
        <w:t>ir</w:t>
      </w:r>
      <w:proofErr w:type="spellEnd"/>
      <w:r>
        <w:t xml:space="preserve"> </w:t>
      </w:r>
      <w:proofErr w:type="spellStart"/>
      <w:r>
        <w:t>selbs</w:t>
      </w:r>
      <w:proofErr w:type="spellEnd"/>
      <w:r>
        <w:t xml:space="preserve"> schonen und </w:t>
      </w:r>
      <w:proofErr w:type="spellStart"/>
      <w:r>
        <w:t>gottes</w:t>
      </w:r>
      <w:proofErr w:type="spellEnd"/>
      <w:r>
        <w:t xml:space="preserve"> </w:t>
      </w:r>
      <w:proofErr w:type="spellStart"/>
      <w:r>
        <w:t>ordnung</w:t>
      </w:r>
      <w:proofErr w:type="spellEnd"/>
      <w:r>
        <w:t xml:space="preserve"> halten. </w:t>
      </w:r>
    </w:p>
    <w:p w14:paraId="6EF1AE87" w14:textId="77777777" w:rsidR="00536190" w:rsidRDefault="00536190" w:rsidP="00536190">
      <w:pPr>
        <w:pStyle w:val="StandardWeb"/>
      </w:pPr>
      <w:r>
        <w:t xml:space="preserve">Welche nun gern </w:t>
      </w:r>
      <w:proofErr w:type="spellStart"/>
      <w:r>
        <w:t>newe</w:t>
      </w:r>
      <w:proofErr w:type="spellEnd"/>
      <w:r>
        <w:t xml:space="preserve"> </w:t>
      </w:r>
      <w:proofErr w:type="spellStart"/>
      <w:r>
        <w:t>zeyttungen</w:t>
      </w:r>
      <w:proofErr w:type="spellEnd"/>
      <w:r>
        <w:t xml:space="preserve"> </w:t>
      </w:r>
      <w:proofErr w:type="spellStart"/>
      <w:r>
        <w:t>umbher</w:t>
      </w:r>
      <w:proofErr w:type="spellEnd"/>
      <w:r>
        <w:t xml:space="preserve"> tragen / den sey das gesagt / das </w:t>
      </w:r>
      <w:proofErr w:type="spellStart"/>
      <w:r>
        <w:t>sye</w:t>
      </w:r>
      <w:proofErr w:type="spellEnd"/>
      <w:r>
        <w:t xml:space="preserve"> sich weder </w:t>
      </w:r>
      <w:proofErr w:type="spellStart"/>
      <w:r>
        <w:t>miner</w:t>
      </w:r>
      <w:proofErr w:type="spellEnd"/>
      <w:r>
        <w:t xml:space="preserve"> </w:t>
      </w:r>
      <w:proofErr w:type="spellStart"/>
      <w:r>
        <w:t>buecher</w:t>
      </w:r>
      <w:proofErr w:type="spellEnd"/>
      <w:r>
        <w:t xml:space="preserve"> / noch </w:t>
      </w:r>
      <w:proofErr w:type="spellStart"/>
      <w:r>
        <w:t>miner</w:t>
      </w:r>
      <w:proofErr w:type="spellEnd"/>
      <w:r>
        <w:t xml:space="preserve"> </w:t>
      </w:r>
      <w:proofErr w:type="spellStart"/>
      <w:r>
        <w:t>lere</w:t>
      </w:r>
      <w:proofErr w:type="spellEnd"/>
      <w:r>
        <w:t xml:space="preserve"> </w:t>
      </w:r>
      <w:proofErr w:type="spellStart"/>
      <w:r>
        <w:t>getroesten</w:t>
      </w:r>
      <w:proofErr w:type="spellEnd"/>
      <w:r>
        <w:t xml:space="preserve"> sollen. Den andern aber / so einen </w:t>
      </w:r>
      <w:proofErr w:type="spellStart"/>
      <w:r>
        <w:t>warhafftigen</w:t>
      </w:r>
      <w:proofErr w:type="spellEnd"/>
      <w:r>
        <w:t xml:space="preserve"> verstand </w:t>
      </w:r>
      <w:proofErr w:type="spellStart"/>
      <w:r>
        <w:t>heyliger</w:t>
      </w:r>
      <w:proofErr w:type="spellEnd"/>
      <w:r>
        <w:t xml:space="preserve"> </w:t>
      </w:r>
      <w:proofErr w:type="spellStart"/>
      <w:r>
        <w:t>schrifft</w:t>
      </w:r>
      <w:proofErr w:type="spellEnd"/>
      <w:r>
        <w:t xml:space="preserve"> </w:t>
      </w:r>
      <w:proofErr w:type="spellStart"/>
      <w:r>
        <w:t>begern</w:t>
      </w:r>
      <w:proofErr w:type="spellEnd"/>
      <w:r>
        <w:t xml:space="preserve"> / </w:t>
      </w:r>
      <w:proofErr w:type="spellStart"/>
      <w:r>
        <w:t>radt</w:t>
      </w:r>
      <w:proofErr w:type="spellEnd"/>
      <w:r>
        <w:t xml:space="preserve"> ich / </w:t>
      </w:r>
      <w:proofErr w:type="spellStart"/>
      <w:r>
        <w:t>dz</w:t>
      </w:r>
      <w:proofErr w:type="spellEnd"/>
      <w:r>
        <w:t xml:space="preserve"> </w:t>
      </w:r>
      <w:proofErr w:type="spellStart"/>
      <w:r>
        <w:t>sye</w:t>
      </w:r>
      <w:proofErr w:type="spellEnd"/>
      <w:r>
        <w:t xml:space="preserve"> sich </w:t>
      </w:r>
      <w:proofErr w:type="spellStart"/>
      <w:r>
        <w:t>selbs</w:t>
      </w:r>
      <w:proofErr w:type="spellEnd"/>
      <w:r>
        <w:t xml:space="preserve"> </w:t>
      </w:r>
      <w:proofErr w:type="spellStart"/>
      <w:r>
        <w:t>auff</w:t>
      </w:r>
      <w:proofErr w:type="spellEnd"/>
      <w:r>
        <w:t xml:space="preserve"> </w:t>
      </w:r>
      <w:proofErr w:type="spellStart"/>
      <w:r>
        <w:t>gottes</w:t>
      </w:r>
      <w:proofErr w:type="spellEnd"/>
      <w:r>
        <w:t xml:space="preserve"> </w:t>
      </w:r>
      <w:proofErr w:type="spellStart"/>
      <w:r>
        <w:t>wort</w:t>
      </w:r>
      <w:proofErr w:type="spellEnd"/>
      <w:r>
        <w:t xml:space="preserve"> legen / und </w:t>
      </w:r>
      <w:proofErr w:type="spellStart"/>
      <w:r>
        <w:t>gott</w:t>
      </w:r>
      <w:proofErr w:type="spellEnd"/>
      <w:r>
        <w:t xml:space="preserve"> </w:t>
      </w:r>
      <w:proofErr w:type="spellStart"/>
      <w:r>
        <w:t>umb</w:t>
      </w:r>
      <w:proofErr w:type="spellEnd"/>
      <w:r>
        <w:t xml:space="preserve"> verstand und </w:t>
      </w:r>
      <w:proofErr w:type="spellStart"/>
      <w:r>
        <w:t>weyßheit</w:t>
      </w:r>
      <w:proofErr w:type="spellEnd"/>
      <w:r>
        <w:t xml:space="preserve"> bitten / der </w:t>
      </w:r>
      <w:proofErr w:type="spellStart"/>
      <w:r>
        <w:t>miltiklich</w:t>
      </w:r>
      <w:proofErr w:type="spellEnd"/>
      <w:r>
        <w:t xml:space="preserve"> begabt alle / so in der </w:t>
      </w:r>
      <w:proofErr w:type="spellStart"/>
      <w:r>
        <w:t>warheit</w:t>
      </w:r>
      <w:proofErr w:type="spellEnd"/>
      <w:r>
        <w:t xml:space="preserve"> suchen. </w:t>
      </w:r>
    </w:p>
    <w:p w14:paraId="48C16D59" w14:textId="77777777" w:rsidR="00536190" w:rsidRDefault="00536190" w:rsidP="00536190">
      <w:pPr>
        <w:pStyle w:val="StandardWeb"/>
      </w:pPr>
      <w:r>
        <w:t xml:space="preserve">Welche aber </w:t>
      </w:r>
      <w:proofErr w:type="spellStart"/>
      <w:r>
        <w:t>leütte</w:t>
      </w:r>
      <w:proofErr w:type="spellEnd"/>
      <w:r>
        <w:t xml:space="preserve"> </w:t>
      </w:r>
      <w:proofErr w:type="spellStart"/>
      <w:r>
        <w:t>woellen</w:t>
      </w:r>
      <w:proofErr w:type="spellEnd"/>
      <w:r>
        <w:t xml:space="preserve"> haben / als wir </w:t>
      </w:r>
      <w:proofErr w:type="spellStart"/>
      <w:r>
        <w:t>warlich</w:t>
      </w:r>
      <w:proofErr w:type="spellEnd"/>
      <w:r>
        <w:t xml:space="preserve"> </w:t>
      </w:r>
      <w:proofErr w:type="spellStart"/>
      <w:r>
        <w:t>leütte</w:t>
      </w:r>
      <w:proofErr w:type="spellEnd"/>
      <w:r>
        <w:t xml:space="preserve"> / </w:t>
      </w:r>
      <w:proofErr w:type="spellStart"/>
      <w:r>
        <w:t>umb</w:t>
      </w:r>
      <w:proofErr w:type="spellEnd"/>
      <w:r>
        <w:t xml:space="preserve"> des </w:t>
      </w:r>
      <w:proofErr w:type="spellStart"/>
      <w:r>
        <w:t>wercks</w:t>
      </w:r>
      <w:proofErr w:type="spellEnd"/>
      <w:r>
        <w:t xml:space="preserve"> willen (als Paulus lernet. 1. </w:t>
      </w:r>
      <w:proofErr w:type="spellStart"/>
      <w:r>
        <w:t>Thessal</w:t>
      </w:r>
      <w:proofErr w:type="spellEnd"/>
      <w:r>
        <w:t xml:space="preserve">. 5.) haben und </w:t>
      </w:r>
      <w:proofErr w:type="spellStart"/>
      <w:r>
        <w:t>preysen</w:t>
      </w:r>
      <w:proofErr w:type="spellEnd"/>
      <w:r>
        <w:t xml:space="preserve"> sollen. Die finden </w:t>
      </w:r>
      <w:proofErr w:type="spellStart"/>
      <w:r>
        <w:t>wol</w:t>
      </w:r>
      <w:proofErr w:type="spellEnd"/>
      <w:r>
        <w:t xml:space="preserve"> bequemere / denn ich </w:t>
      </w:r>
      <w:proofErr w:type="spellStart"/>
      <w:r>
        <w:t>binn</w:t>
      </w:r>
      <w:proofErr w:type="spellEnd"/>
      <w:r>
        <w:t xml:space="preserve"> / die eines hohen </w:t>
      </w:r>
      <w:proofErr w:type="spellStart"/>
      <w:r>
        <w:t>geystes</w:t>
      </w:r>
      <w:proofErr w:type="spellEnd"/>
      <w:r>
        <w:t xml:space="preserve"> </w:t>
      </w:r>
      <w:proofErr w:type="spellStart"/>
      <w:r>
        <w:t>seind</w:t>
      </w:r>
      <w:proofErr w:type="spellEnd"/>
      <w:r>
        <w:t xml:space="preserve"> / denn ich </w:t>
      </w:r>
      <w:proofErr w:type="spellStart"/>
      <w:r>
        <w:t>binn</w:t>
      </w:r>
      <w:proofErr w:type="spellEnd"/>
      <w:r>
        <w:t xml:space="preserve"> / die </w:t>
      </w:r>
      <w:proofErr w:type="spellStart"/>
      <w:r>
        <w:t>kunstreycher</w:t>
      </w:r>
      <w:proofErr w:type="spellEnd"/>
      <w:r>
        <w:t xml:space="preserve"> </w:t>
      </w:r>
      <w:proofErr w:type="spellStart"/>
      <w:r>
        <w:t>seynd</w:t>
      </w:r>
      <w:proofErr w:type="spellEnd"/>
      <w:r>
        <w:t xml:space="preserve"> / denn ich </w:t>
      </w:r>
      <w:proofErr w:type="spellStart"/>
      <w:r>
        <w:t>binn</w:t>
      </w:r>
      <w:proofErr w:type="spellEnd"/>
      <w:r>
        <w:t xml:space="preserve"> die der </w:t>
      </w:r>
      <w:proofErr w:type="spellStart"/>
      <w:r>
        <w:t>zungen</w:t>
      </w:r>
      <w:proofErr w:type="spellEnd"/>
      <w:r>
        <w:t xml:space="preserve"> </w:t>
      </w:r>
      <w:proofErr w:type="spellStart"/>
      <w:r>
        <w:t>erfarner</w:t>
      </w:r>
      <w:proofErr w:type="spellEnd"/>
      <w:r>
        <w:t xml:space="preserve"> und gewisser </w:t>
      </w:r>
      <w:proofErr w:type="spellStart"/>
      <w:r>
        <w:t>seynd</w:t>
      </w:r>
      <w:proofErr w:type="spellEnd"/>
      <w:r>
        <w:t xml:space="preserve"> / denn ich. Das </w:t>
      </w:r>
      <w:proofErr w:type="spellStart"/>
      <w:r>
        <w:t>schreyb</w:t>
      </w:r>
      <w:proofErr w:type="spellEnd"/>
      <w:r>
        <w:t xml:space="preserve"> ich </w:t>
      </w:r>
      <w:proofErr w:type="spellStart"/>
      <w:r>
        <w:t>auß</w:t>
      </w:r>
      <w:proofErr w:type="spellEnd"/>
      <w:r>
        <w:t xml:space="preserve"> </w:t>
      </w:r>
      <w:proofErr w:type="spellStart"/>
      <w:r>
        <w:t>warheit</w:t>
      </w:r>
      <w:proofErr w:type="spellEnd"/>
      <w:r>
        <w:t xml:space="preserve"> </w:t>
      </w:r>
      <w:proofErr w:type="spellStart"/>
      <w:r>
        <w:t>unnd</w:t>
      </w:r>
      <w:proofErr w:type="spellEnd"/>
      <w:r>
        <w:t xml:space="preserve"> pflichte / denn wir sollen einer vom andern </w:t>
      </w:r>
      <w:proofErr w:type="spellStart"/>
      <w:r>
        <w:t>mer</w:t>
      </w:r>
      <w:proofErr w:type="spellEnd"/>
      <w:r>
        <w:t xml:space="preserve"> halten / denn von sich </w:t>
      </w:r>
      <w:proofErr w:type="spellStart"/>
      <w:r>
        <w:t>selbs</w:t>
      </w:r>
      <w:proofErr w:type="spellEnd"/>
      <w:r>
        <w:t xml:space="preserve"> / Phil. 2. </w:t>
      </w:r>
    </w:p>
    <w:p w14:paraId="3F8CD65C" w14:textId="77777777" w:rsidR="00536190" w:rsidRDefault="00536190" w:rsidP="00536190">
      <w:pPr>
        <w:pStyle w:val="StandardWeb"/>
      </w:pPr>
      <w:r>
        <w:t xml:space="preserve">Meine </w:t>
      </w:r>
      <w:proofErr w:type="spellStart"/>
      <w:r>
        <w:t>sele</w:t>
      </w:r>
      <w:proofErr w:type="spellEnd"/>
      <w:r>
        <w:t xml:space="preserve"> lebt Gott / und rechtfertiget seine weg / und gilt </w:t>
      </w:r>
      <w:proofErr w:type="spellStart"/>
      <w:r>
        <w:t>ir</w:t>
      </w:r>
      <w:proofErr w:type="spellEnd"/>
      <w:r>
        <w:t xml:space="preserve"> </w:t>
      </w:r>
      <w:proofErr w:type="spellStart"/>
      <w:r>
        <w:t>gleych</w:t>
      </w:r>
      <w:proofErr w:type="spellEnd"/>
      <w:r>
        <w:t xml:space="preserve"> / wie es </w:t>
      </w:r>
      <w:proofErr w:type="spellStart"/>
      <w:r>
        <w:t>gott</w:t>
      </w:r>
      <w:proofErr w:type="spellEnd"/>
      <w:r>
        <w:t xml:space="preserve"> macht Er </w:t>
      </w:r>
      <w:proofErr w:type="spellStart"/>
      <w:r>
        <w:t>werff</w:t>
      </w:r>
      <w:proofErr w:type="spellEnd"/>
      <w:r>
        <w:t xml:space="preserve"> mich </w:t>
      </w:r>
      <w:proofErr w:type="spellStart"/>
      <w:r>
        <w:t>hynab</w:t>
      </w:r>
      <w:proofErr w:type="spellEnd"/>
      <w:r>
        <w:t xml:space="preserve"> oder heb mich </w:t>
      </w:r>
      <w:proofErr w:type="spellStart"/>
      <w:r>
        <w:t>auff</w:t>
      </w:r>
      <w:proofErr w:type="spellEnd"/>
      <w:r>
        <w:t xml:space="preserve"> / so fern </w:t>
      </w:r>
      <w:proofErr w:type="spellStart"/>
      <w:r>
        <w:t>dz</w:t>
      </w:r>
      <w:proofErr w:type="spellEnd"/>
      <w:r>
        <w:t xml:space="preserve"> er mit seinen guten </w:t>
      </w:r>
      <w:proofErr w:type="spellStart"/>
      <w:r>
        <w:t>frid</w:t>
      </w:r>
      <w:proofErr w:type="spellEnd"/>
      <w:r>
        <w:t xml:space="preserve"> / </w:t>
      </w:r>
      <w:proofErr w:type="spellStart"/>
      <w:r>
        <w:t>goetlichen</w:t>
      </w:r>
      <w:proofErr w:type="spellEnd"/>
      <w:r>
        <w:t xml:space="preserve"> willen und </w:t>
      </w:r>
      <w:proofErr w:type="spellStart"/>
      <w:r>
        <w:t>sterck</w:t>
      </w:r>
      <w:proofErr w:type="spellEnd"/>
      <w:r>
        <w:t xml:space="preserve"> </w:t>
      </w:r>
      <w:proofErr w:type="spellStart"/>
      <w:r>
        <w:t>geb</w:t>
      </w:r>
      <w:proofErr w:type="spellEnd"/>
      <w:r>
        <w:t xml:space="preserve"> und </w:t>
      </w:r>
      <w:proofErr w:type="spellStart"/>
      <w:r>
        <w:t>eynpflantz</w:t>
      </w:r>
      <w:proofErr w:type="spellEnd"/>
      <w:r>
        <w:t xml:space="preserve"> / im zu gehorsamen / und er mein </w:t>
      </w:r>
      <w:proofErr w:type="spellStart"/>
      <w:r>
        <w:t>herr</w:t>
      </w:r>
      <w:proofErr w:type="spellEnd"/>
      <w:r>
        <w:t xml:space="preserve"> und mein </w:t>
      </w:r>
      <w:proofErr w:type="spellStart"/>
      <w:r>
        <w:t>gott</w:t>
      </w:r>
      <w:proofErr w:type="spellEnd"/>
      <w:r>
        <w:t xml:space="preserve"> </w:t>
      </w:r>
      <w:proofErr w:type="spellStart"/>
      <w:r>
        <w:t>ewigklich</w:t>
      </w:r>
      <w:proofErr w:type="spellEnd"/>
      <w:r>
        <w:t xml:space="preserve"> </w:t>
      </w:r>
      <w:proofErr w:type="spellStart"/>
      <w:r>
        <w:t>bleyb</w:t>
      </w:r>
      <w:proofErr w:type="spellEnd"/>
      <w:r>
        <w:t xml:space="preserve"> / Amen. Dat. Jacobi Anno xxv. </w:t>
      </w:r>
    </w:p>
    <w:p w14:paraId="190857E6" w14:textId="77777777" w:rsidR="00536190" w:rsidRDefault="00536190" w:rsidP="00536190">
      <w:pPr>
        <w:pStyle w:val="StandardWeb"/>
      </w:pPr>
      <w:r>
        <w:t xml:space="preserve">Nach dem einer ist mir nicht </w:t>
      </w:r>
      <w:proofErr w:type="spellStart"/>
      <w:r>
        <w:t>unbekandt</w:t>
      </w:r>
      <w:proofErr w:type="spellEnd"/>
      <w:r>
        <w:t xml:space="preserve"> / der </w:t>
      </w:r>
      <w:proofErr w:type="spellStart"/>
      <w:r>
        <w:t>dz</w:t>
      </w:r>
      <w:proofErr w:type="spellEnd"/>
      <w:r>
        <w:t xml:space="preserve"> sein in meine </w:t>
      </w:r>
      <w:proofErr w:type="spellStart"/>
      <w:r>
        <w:t>buecher</w:t>
      </w:r>
      <w:proofErr w:type="spellEnd"/>
      <w:r>
        <w:t xml:space="preserve"> pflegt klicken. Der wegen ich zu fürchten hab / das mirs nu </w:t>
      </w:r>
      <w:proofErr w:type="spellStart"/>
      <w:r>
        <w:t>mer</w:t>
      </w:r>
      <w:proofErr w:type="spellEnd"/>
      <w:r>
        <w:t xml:space="preserve"> denn vor / geschehen </w:t>
      </w:r>
      <w:proofErr w:type="spellStart"/>
      <w:r>
        <w:t>moecht</w:t>
      </w:r>
      <w:proofErr w:type="spellEnd"/>
      <w:r>
        <w:t xml:space="preserve"> / </w:t>
      </w:r>
      <w:proofErr w:type="spellStart"/>
      <w:r>
        <w:t>unnd</w:t>
      </w:r>
      <w:proofErr w:type="spellEnd"/>
      <w:r>
        <w:t xml:space="preserve"> das mir ein </w:t>
      </w:r>
      <w:proofErr w:type="spellStart"/>
      <w:r>
        <w:t>solicher</w:t>
      </w:r>
      <w:proofErr w:type="spellEnd"/>
      <w:r>
        <w:t xml:space="preserve"> oder andere </w:t>
      </w:r>
      <w:proofErr w:type="spellStart"/>
      <w:r>
        <w:t>muessig</w:t>
      </w:r>
      <w:proofErr w:type="spellEnd"/>
      <w:r>
        <w:t xml:space="preserve"> </w:t>
      </w:r>
      <w:proofErr w:type="spellStart"/>
      <w:r>
        <w:t>genger</w:t>
      </w:r>
      <w:proofErr w:type="spellEnd"/>
      <w:r>
        <w:t xml:space="preserve"> / </w:t>
      </w:r>
      <w:proofErr w:type="spellStart"/>
      <w:r>
        <w:t>nit</w:t>
      </w:r>
      <w:proofErr w:type="spellEnd"/>
      <w:r>
        <w:t xml:space="preserve"> allein etliche </w:t>
      </w:r>
      <w:proofErr w:type="spellStart"/>
      <w:r>
        <w:t>wort</w:t>
      </w:r>
      <w:proofErr w:type="spellEnd"/>
      <w:r>
        <w:t xml:space="preserve"> und </w:t>
      </w:r>
      <w:proofErr w:type="spellStart"/>
      <w:r>
        <w:t>sententzen</w:t>
      </w:r>
      <w:proofErr w:type="spellEnd"/>
      <w:r>
        <w:t xml:space="preserve"> / </w:t>
      </w:r>
      <w:proofErr w:type="spellStart"/>
      <w:r>
        <w:t>sonder</w:t>
      </w:r>
      <w:proofErr w:type="spellEnd"/>
      <w:r>
        <w:t xml:space="preserve"> </w:t>
      </w:r>
      <w:proofErr w:type="spellStart"/>
      <w:r>
        <w:t>gantze</w:t>
      </w:r>
      <w:proofErr w:type="spellEnd"/>
      <w:r>
        <w:t xml:space="preserve"> </w:t>
      </w:r>
      <w:proofErr w:type="spellStart"/>
      <w:r>
        <w:t>buecher</w:t>
      </w:r>
      <w:proofErr w:type="spellEnd"/>
      <w:r>
        <w:t xml:space="preserve"> </w:t>
      </w:r>
      <w:proofErr w:type="spellStart"/>
      <w:r>
        <w:t>hinder</w:t>
      </w:r>
      <w:proofErr w:type="spellEnd"/>
      <w:r>
        <w:t xml:space="preserve"> meinen rucken zumessen / in welchen solche </w:t>
      </w:r>
      <w:proofErr w:type="spellStart"/>
      <w:r>
        <w:t>freveler</w:t>
      </w:r>
      <w:proofErr w:type="spellEnd"/>
      <w:r>
        <w:t xml:space="preserve"> / mich oder andere </w:t>
      </w:r>
      <w:proofErr w:type="spellStart"/>
      <w:r>
        <w:t>leütte</w:t>
      </w:r>
      <w:proofErr w:type="spellEnd"/>
      <w:r>
        <w:t xml:space="preserve"> / </w:t>
      </w:r>
      <w:proofErr w:type="spellStart"/>
      <w:r>
        <w:t>under</w:t>
      </w:r>
      <w:proofErr w:type="spellEnd"/>
      <w:r>
        <w:t xml:space="preserve"> meinem </w:t>
      </w:r>
      <w:proofErr w:type="spellStart"/>
      <w:r>
        <w:t>namen</w:t>
      </w:r>
      <w:proofErr w:type="spellEnd"/>
      <w:r>
        <w:t xml:space="preserve"> / </w:t>
      </w:r>
      <w:proofErr w:type="spellStart"/>
      <w:r>
        <w:t>mitt</w:t>
      </w:r>
      <w:proofErr w:type="spellEnd"/>
      <w:r>
        <w:t xml:space="preserve"> </w:t>
      </w:r>
      <w:proofErr w:type="spellStart"/>
      <w:r>
        <w:t>abmalung</w:t>
      </w:r>
      <w:proofErr w:type="spellEnd"/>
      <w:r>
        <w:t xml:space="preserve"> meiner </w:t>
      </w:r>
      <w:proofErr w:type="spellStart"/>
      <w:r>
        <w:t>diction</w:t>
      </w:r>
      <w:proofErr w:type="spellEnd"/>
      <w:r>
        <w:t xml:space="preserve"> / das </w:t>
      </w:r>
      <w:proofErr w:type="spellStart"/>
      <w:r>
        <w:t>sye</w:t>
      </w:r>
      <w:proofErr w:type="spellEnd"/>
      <w:r>
        <w:t xml:space="preserve"> </w:t>
      </w:r>
      <w:proofErr w:type="spellStart"/>
      <w:r>
        <w:t>vermügen</w:t>
      </w:r>
      <w:proofErr w:type="spellEnd"/>
      <w:r>
        <w:t xml:space="preserve"> / </w:t>
      </w:r>
      <w:proofErr w:type="spellStart"/>
      <w:r>
        <w:t>angreiffen</w:t>
      </w:r>
      <w:proofErr w:type="spellEnd"/>
      <w:r>
        <w:t xml:space="preserve"> </w:t>
      </w:r>
      <w:proofErr w:type="spellStart"/>
      <w:r>
        <w:t>unnd</w:t>
      </w:r>
      <w:proofErr w:type="spellEnd"/>
      <w:r>
        <w:t xml:space="preserve"> </w:t>
      </w:r>
      <w:proofErr w:type="spellStart"/>
      <w:r>
        <w:t>schmehen</w:t>
      </w:r>
      <w:proofErr w:type="spellEnd"/>
      <w:r>
        <w:t xml:space="preserve"> </w:t>
      </w:r>
      <w:proofErr w:type="spellStart"/>
      <w:r>
        <w:t>moechten</w:t>
      </w:r>
      <w:proofErr w:type="spellEnd"/>
      <w:r>
        <w:t xml:space="preserve">. Dennoch sey des </w:t>
      </w:r>
      <w:proofErr w:type="spellStart"/>
      <w:r>
        <w:t>jederman</w:t>
      </w:r>
      <w:proofErr w:type="spellEnd"/>
      <w:r>
        <w:t xml:space="preserve"> hie mit </w:t>
      </w:r>
      <w:proofErr w:type="spellStart"/>
      <w:r>
        <w:t>verstendigt</w:t>
      </w:r>
      <w:proofErr w:type="spellEnd"/>
      <w:r>
        <w:t xml:space="preserve"> / </w:t>
      </w:r>
      <w:proofErr w:type="spellStart"/>
      <w:r>
        <w:t>trewlich</w:t>
      </w:r>
      <w:proofErr w:type="spellEnd"/>
      <w:r>
        <w:t xml:space="preserve"> gewarnet / </w:t>
      </w:r>
      <w:proofErr w:type="spellStart"/>
      <w:r>
        <w:t>unnd</w:t>
      </w:r>
      <w:proofErr w:type="spellEnd"/>
      <w:r>
        <w:t xml:space="preserve"> </w:t>
      </w:r>
      <w:proofErr w:type="spellStart"/>
      <w:r>
        <w:t>freüntlich</w:t>
      </w:r>
      <w:proofErr w:type="spellEnd"/>
      <w:r>
        <w:t xml:space="preserve"> </w:t>
      </w:r>
      <w:proofErr w:type="spellStart"/>
      <w:r>
        <w:t>gebetten</w:t>
      </w:r>
      <w:proofErr w:type="spellEnd"/>
      <w:r>
        <w:t xml:space="preserve"> / kein </w:t>
      </w:r>
      <w:proofErr w:type="spellStart"/>
      <w:r>
        <w:t>new</w:t>
      </w:r>
      <w:proofErr w:type="spellEnd"/>
      <w:r>
        <w:t xml:space="preserve"> </w:t>
      </w:r>
      <w:proofErr w:type="spellStart"/>
      <w:r>
        <w:t>buech</w:t>
      </w:r>
      <w:proofErr w:type="spellEnd"/>
      <w:r>
        <w:t xml:space="preserve"> </w:t>
      </w:r>
      <w:proofErr w:type="spellStart"/>
      <w:r>
        <w:t>under</w:t>
      </w:r>
      <w:proofErr w:type="spellEnd"/>
      <w:r>
        <w:t xml:space="preserve"> meinem </w:t>
      </w:r>
      <w:proofErr w:type="spellStart"/>
      <w:r>
        <w:t>titel</w:t>
      </w:r>
      <w:proofErr w:type="spellEnd"/>
      <w:r>
        <w:t xml:space="preserve"> zu </w:t>
      </w:r>
      <w:proofErr w:type="spellStart"/>
      <w:r>
        <w:t>kauffen</w:t>
      </w:r>
      <w:proofErr w:type="spellEnd"/>
      <w:r>
        <w:t xml:space="preserve"> / oder für das mein zu halten / </w:t>
      </w:r>
      <w:proofErr w:type="spellStart"/>
      <w:r>
        <w:t>wasserley</w:t>
      </w:r>
      <w:proofErr w:type="spellEnd"/>
      <w:r>
        <w:t xml:space="preserve"> </w:t>
      </w:r>
      <w:proofErr w:type="spellStart"/>
      <w:r>
        <w:t>materien</w:t>
      </w:r>
      <w:proofErr w:type="spellEnd"/>
      <w:r>
        <w:t xml:space="preserve"> es </w:t>
      </w:r>
      <w:proofErr w:type="spellStart"/>
      <w:r>
        <w:t>jnnhelt</w:t>
      </w:r>
      <w:proofErr w:type="spellEnd"/>
      <w:r>
        <w:t xml:space="preserve"> / </w:t>
      </w:r>
      <w:proofErr w:type="spellStart"/>
      <w:r>
        <w:t>wens</w:t>
      </w:r>
      <w:proofErr w:type="spellEnd"/>
      <w:r>
        <w:t xml:space="preserve"> </w:t>
      </w:r>
      <w:proofErr w:type="spellStart"/>
      <w:r>
        <w:t>nit</w:t>
      </w:r>
      <w:proofErr w:type="spellEnd"/>
      <w:r>
        <w:t xml:space="preserve"> vorn im ersten </w:t>
      </w:r>
      <w:proofErr w:type="spellStart"/>
      <w:r>
        <w:t>blat</w:t>
      </w:r>
      <w:proofErr w:type="spellEnd"/>
      <w:r>
        <w:t xml:space="preserve"> </w:t>
      </w:r>
      <w:proofErr w:type="spellStart"/>
      <w:r>
        <w:t>diße</w:t>
      </w:r>
      <w:proofErr w:type="spellEnd"/>
      <w:r>
        <w:t xml:space="preserve"> </w:t>
      </w:r>
      <w:proofErr w:type="spellStart"/>
      <w:r>
        <w:t>buchstaben</w:t>
      </w:r>
      <w:proofErr w:type="spellEnd"/>
      <w:r>
        <w:t xml:space="preserve"> </w:t>
      </w:r>
      <w:proofErr w:type="spellStart"/>
      <w:r>
        <w:t>H.G.V.B.M</w:t>
      </w:r>
      <w:proofErr w:type="spellEnd"/>
      <w:r>
        <w:t xml:space="preserve">. hat / das ist / </w:t>
      </w:r>
      <w:proofErr w:type="spellStart"/>
      <w:r>
        <w:t>helff</w:t>
      </w:r>
      <w:proofErr w:type="spellEnd"/>
      <w:r>
        <w:t xml:space="preserve"> </w:t>
      </w:r>
      <w:proofErr w:type="spellStart"/>
      <w:r>
        <w:t>gott</w:t>
      </w:r>
      <w:proofErr w:type="spellEnd"/>
      <w:r>
        <w:t xml:space="preserve"> und </w:t>
      </w:r>
      <w:proofErr w:type="spellStart"/>
      <w:r>
        <w:t>bewar</w:t>
      </w:r>
      <w:proofErr w:type="spellEnd"/>
      <w:r>
        <w:t xml:space="preserve"> mich und zu </w:t>
      </w:r>
      <w:proofErr w:type="spellStart"/>
      <w:r>
        <w:t>Wittember</w:t>
      </w:r>
      <w:proofErr w:type="spellEnd"/>
      <w:r>
        <w:t xml:space="preserve"> gedruckt ist. </w:t>
      </w:r>
    </w:p>
    <w:p w14:paraId="7020C92D" w14:textId="77777777" w:rsidR="00536190" w:rsidRDefault="00536190" w:rsidP="00536190">
      <w:pPr>
        <w:pStyle w:val="berschrift2"/>
      </w:pPr>
      <w:r>
        <w:t>Zum Christlichen Leser.</w:t>
      </w:r>
    </w:p>
    <w:p w14:paraId="34D2AD26" w14:textId="77777777" w:rsidR="00536190" w:rsidRDefault="00536190" w:rsidP="00536190">
      <w:pPr>
        <w:pStyle w:val="StandardWeb"/>
      </w:pPr>
      <w:proofErr w:type="spellStart"/>
      <w:r>
        <w:t>Freüwe</w:t>
      </w:r>
      <w:proofErr w:type="spellEnd"/>
      <w:r>
        <w:t xml:space="preserve"> dich Christlicher </w:t>
      </w:r>
      <w:proofErr w:type="spellStart"/>
      <w:r>
        <w:t>leser</w:t>
      </w:r>
      <w:proofErr w:type="spellEnd"/>
      <w:r>
        <w:t xml:space="preserve"> / und sag </w:t>
      </w:r>
      <w:proofErr w:type="spellStart"/>
      <w:r>
        <w:t>danck</w:t>
      </w:r>
      <w:proofErr w:type="spellEnd"/>
      <w:r>
        <w:t xml:space="preserve"> </w:t>
      </w:r>
      <w:proofErr w:type="spellStart"/>
      <w:r>
        <w:t>gott</w:t>
      </w:r>
      <w:proofErr w:type="spellEnd"/>
      <w:r>
        <w:t xml:space="preserve"> unserm </w:t>
      </w:r>
      <w:proofErr w:type="spellStart"/>
      <w:r>
        <w:t>vatter</w:t>
      </w:r>
      <w:proofErr w:type="spellEnd"/>
      <w:r>
        <w:t xml:space="preserve"> / durch unsern </w:t>
      </w:r>
      <w:proofErr w:type="spellStart"/>
      <w:r>
        <w:t>heyland</w:t>
      </w:r>
      <w:proofErr w:type="spellEnd"/>
      <w:r>
        <w:t xml:space="preserve"> Jesum Christum / D. M. Luther und Andres </w:t>
      </w:r>
      <w:proofErr w:type="spellStart"/>
      <w:r>
        <w:t>Carolstadt</w:t>
      </w:r>
      <w:proofErr w:type="spellEnd"/>
      <w:r>
        <w:t xml:space="preserve"> </w:t>
      </w:r>
      <w:proofErr w:type="spellStart"/>
      <w:r>
        <w:t>seind</w:t>
      </w:r>
      <w:proofErr w:type="spellEnd"/>
      <w:r>
        <w:t xml:space="preserve"> wider eins. </w:t>
      </w:r>
      <w:proofErr w:type="spellStart"/>
      <w:r>
        <w:t>Dieweyl</w:t>
      </w:r>
      <w:proofErr w:type="spellEnd"/>
      <w:r>
        <w:t xml:space="preserve"> </w:t>
      </w:r>
      <w:proofErr w:type="spellStart"/>
      <w:r>
        <w:t>fleysch</w:t>
      </w:r>
      <w:proofErr w:type="spellEnd"/>
      <w:r>
        <w:t xml:space="preserve"> ist / wo </w:t>
      </w:r>
      <w:proofErr w:type="spellStart"/>
      <w:r>
        <w:t>eyfer</w:t>
      </w:r>
      <w:proofErr w:type="spellEnd"/>
      <w:r>
        <w:t xml:space="preserve"> / </w:t>
      </w:r>
      <w:proofErr w:type="spellStart"/>
      <w:r>
        <w:t>zanck</w:t>
      </w:r>
      <w:proofErr w:type="spellEnd"/>
      <w:r>
        <w:t xml:space="preserve"> / und </w:t>
      </w:r>
      <w:proofErr w:type="spellStart"/>
      <w:r>
        <w:t>zwitracht</w:t>
      </w:r>
      <w:proofErr w:type="spellEnd"/>
      <w:r>
        <w:t xml:space="preserve"> / sich sehen laßt. 1. Cor. 3. Sollen wir </w:t>
      </w:r>
      <w:proofErr w:type="spellStart"/>
      <w:r>
        <w:t>worlich</w:t>
      </w:r>
      <w:proofErr w:type="spellEnd"/>
      <w:r>
        <w:t xml:space="preserve"> </w:t>
      </w:r>
      <w:proofErr w:type="spellStart"/>
      <w:r>
        <w:t>dise</w:t>
      </w:r>
      <w:proofErr w:type="spellEnd"/>
      <w:r>
        <w:t xml:space="preserve"> </w:t>
      </w:r>
      <w:proofErr w:type="spellStart"/>
      <w:r>
        <w:t>ire</w:t>
      </w:r>
      <w:proofErr w:type="spellEnd"/>
      <w:r>
        <w:t xml:space="preserve"> </w:t>
      </w:r>
      <w:proofErr w:type="spellStart"/>
      <w:r>
        <w:t>vereinigung</w:t>
      </w:r>
      <w:proofErr w:type="spellEnd"/>
      <w:r>
        <w:t xml:space="preserve"> / nach solcher </w:t>
      </w:r>
      <w:proofErr w:type="spellStart"/>
      <w:r>
        <w:t>zweiung</w:t>
      </w:r>
      <w:proofErr w:type="spellEnd"/>
      <w:r>
        <w:t xml:space="preserve"> / als ein </w:t>
      </w:r>
      <w:proofErr w:type="spellStart"/>
      <w:r>
        <w:t>besundere</w:t>
      </w:r>
      <w:proofErr w:type="spellEnd"/>
      <w:r>
        <w:t xml:space="preserve"> gab </w:t>
      </w:r>
      <w:proofErr w:type="spellStart"/>
      <w:r>
        <w:t>gottes</w:t>
      </w:r>
      <w:proofErr w:type="spellEnd"/>
      <w:r>
        <w:t xml:space="preserve"> / </w:t>
      </w:r>
      <w:proofErr w:type="spellStart"/>
      <w:r>
        <w:t>unn</w:t>
      </w:r>
      <w:proofErr w:type="spellEnd"/>
      <w:r>
        <w:t xml:space="preserve"> selige </w:t>
      </w:r>
      <w:proofErr w:type="spellStart"/>
      <w:r>
        <w:t>frucht</w:t>
      </w:r>
      <w:proofErr w:type="spellEnd"/>
      <w:r>
        <w:t xml:space="preserve"> des </w:t>
      </w:r>
      <w:proofErr w:type="spellStart"/>
      <w:r>
        <w:t>geists</w:t>
      </w:r>
      <w:proofErr w:type="spellEnd"/>
      <w:r>
        <w:t xml:space="preserve"> mit aller </w:t>
      </w:r>
      <w:proofErr w:type="spellStart"/>
      <w:r>
        <w:t>danckbarkeit</w:t>
      </w:r>
      <w:proofErr w:type="spellEnd"/>
      <w:r>
        <w:t xml:space="preserve"> / </w:t>
      </w:r>
      <w:proofErr w:type="spellStart"/>
      <w:r>
        <w:t>auffnemen</w:t>
      </w:r>
      <w:proofErr w:type="spellEnd"/>
      <w:r>
        <w:t xml:space="preserve"> / </w:t>
      </w:r>
      <w:proofErr w:type="spellStart"/>
      <w:r>
        <w:t>unnd</w:t>
      </w:r>
      <w:proofErr w:type="spellEnd"/>
      <w:r>
        <w:t xml:space="preserve"> uns deren von </w:t>
      </w:r>
      <w:proofErr w:type="spellStart"/>
      <w:r>
        <w:t>hertzen</w:t>
      </w:r>
      <w:proofErr w:type="spellEnd"/>
      <w:r>
        <w:t xml:space="preserve"> </w:t>
      </w:r>
      <w:proofErr w:type="spellStart"/>
      <w:r>
        <w:t>frewen</w:t>
      </w:r>
      <w:proofErr w:type="spellEnd"/>
      <w:r>
        <w:t xml:space="preserve">. Nicht thun als etliche / die nun erst </w:t>
      </w:r>
      <w:proofErr w:type="spellStart"/>
      <w:r>
        <w:t>vil</w:t>
      </w:r>
      <w:proofErr w:type="spellEnd"/>
      <w:r>
        <w:t xml:space="preserve"> über </w:t>
      </w:r>
      <w:proofErr w:type="spellStart"/>
      <w:r>
        <w:t>disem</w:t>
      </w:r>
      <w:proofErr w:type="spellEnd"/>
      <w:r>
        <w:t xml:space="preserve"> </w:t>
      </w:r>
      <w:proofErr w:type="spellStart"/>
      <w:r>
        <w:t>buechlin</w:t>
      </w:r>
      <w:proofErr w:type="spellEnd"/>
      <w:r>
        <w:t xml:space="preserve"> </w:t>
      </w:r>
      <w:proofErr w:type="spellStart"/>
      <w:r>
        <w:t>disputiren</w:t>
      </w:r>
      <w:proofErr w:type="spellEnd"/>
      <w:r>
        <w:t xml:space="preserve"> </w:t>
      </w:r>
      <w:proofErr w:type="spellStart"/>
      <w:r>
        <w:t>woellen</w:t>
      </w:r>
      <w:proofErr w:type="spellEnd"/>
      <w:r>
        <w:t xml:space="preserve"> / </w:t>
      </w:r>
      <w:proofErr w:type="spellStart"/>
      <w:r>
        <w:t>diß</w:t>
      </w:r>
      <w:proofErr w:type="spellEnd"/>
      <w:r>
        <w:t xml:space="preserve"> sey dem / das jenem / so vor in </w:t>
      </w:r>
      <w:proofErr w:type="spellStart"/>
      <w:r>
        <w:t>beyder</w:t>
      </w:r>
      <w:proofErr w:type="spellEnd"/>
      <w:r>
        <w:t xml:space="preserve"> D. Luthers / und Carol. </w:t>
      </w:r>
      <w:proofErr w:type="spellStart"/>
      <w:r>
        <w:t>buechern</w:t>
      </w:r>
      <w:proofErr w:type="spellEnd"/>
      <w:r>
        <w:t xml:space="preserve"> / gelesen ist / nicht </w:t>
      </w:r>
      <w:proofErr w:type="spellStart"/>
      <w:r>
        <w:t>gemeß</w:t>
      </w:r>
      <w:proofErr w:type="spellEnd"/>
      <w:r>
        <w:t xml:space="preserve">. So </w:t>
      </w:r>
      <w:proofErr w:type="spellStart"/>
      <w:r>
        <w:t>jemant</w:t>
      </w:r>
      <w:proofErr w:type="spellEnd"/>
      <w:r>
        <w:t xml:space="preserve"> ein </w:t>
      </w:r>
      <w:proofErr w:type="spellStart"/>
      <w:r>
        <w:t>freünd</w:t>
      </w:r>
      <w:proofErr w:type="spellEnd"/>
      <w:r>
        <w:t xml:space="preserve"> </w:t>
      </w:r>
      <w:proofErr w:type="spellStart"/>
      <w:r>
        <w:t>het</w:t>
      </w:r>
      <w:proofErr w:type="spellEnd"/>
      <w:r>
        <w:t xml:space="preserve"> der </w:t>
      </w:r>
      <w:proofErr w:type="spellStart"/>
      <w:r>
        <w:t>etwan</w:t>
      </w:r>
      <w:proofErr w:type="spellEnd"/>
      <w:r>
        <w:t xml:space="preserve"> ein </w:t>
      </w:r>
      <w:proofErr w:type="spellStart"/>
      <w:r>
        <w:t>weyl</w:t>
      </w:r>
      <w:proofErr w:type="spellEnd"/>
      <w:r>
        <w:t xml:space="preserve"> </w:t>
      </w:r>
      <w:proofErr w:type="spellStart"/>
      <w:r>
        <w:t>were</w:t>
      </w:r>
      <w:proofErr w:type="spellEnd"/>
      <w:r>
        <w:t xml:space="preserve"> </w:t>
      </w:r>
      <w:proofErr w:type="spellStart"/>
      <w:r>
        <w:t>lam</w:t>
      </w:r>
      <w:proofErr w:type="spellEnd"/>
      <w:r>
        <w:t xml:space="preserve"> gewesen / </w:t>
      </w:r>
      <w:proofErr w:type="spellStart"/>
      <w:r>
        <w:t>hette</w:t>
      </w:r>
      <w:proofErr w:type="spellEnd"/>
      <w:r>
        <w:t xml:space="preserve"> </w:t>
      </w:r>
      <w:proofErr w:type="spellStart"/>
      <w:r>
        <w:t>gehuncken</w:t>
      </w:r>
      <w:proofErr w:type="spellEnd"/>
      <w:r>
        <w:t xml:space="preserve"> / die </w:t>
      </w:r>
      <w:proofErr w:type="spellStart"/>
      <w:r>
        <w:t>hend</w:t>
      </w:r>
      <w:proofErr w:type="spellEnd"/>
      <w:r>
        <w:t xml:space="preserve"> </w:t>
      </w:r>
      <w:proofErr w:type="spellStart"/>
      <w:r>
        <w:t>nit</w:t>
      </w:r>
      <w:proofErr w:type="spellEnd"/>
      <w:r>
        <w:t xml:space="preserve"> </w:t>
      </w:r>
      <w:proofErr w:type="spellStart"/>
      <w:r>
        <w:t>wol</w:t>
      </w:r>
      <w:proofErr w:type="spellEnd"/>
      <w:r>
        <w:t xml:space="preserve"> </w:t>
      </w:r>
      <w:proofErr w:type="spellStart"/>
      <w:r>
        <w:t>moecht</w:t>
      </w:r>
      <w:proofErr w:type="spellEnd"/>
      <w:r>
        <w:t xml:space="preserve"> </w:t>
      </w:r>
      <w:proofErr w:type="spellStart"/>
      <w:r>
        <w:t>bruchen</w:t>
      </w:r>
      <w:proofErr w:type="spellEnd"/>
      <w:r>
        <w:t xml:space="preserve"> / übel </w:t>
      </w:r>
      <w:proofErr w:type="spellStart"/>
      <w:r>
        <w:t>behoert</w:t>
      </w:r>
      <w:proofErr w:type="spellEnd"/>
      <w:r>
        <w:t xml:space="preserve"> / gesehen und andre </w:t>
      </w:r>
      <w:proofErr w:type="spellStart"/>
      <w:r>
        <w:t>mangel</w:t>
      </w:r>
      <w:proofErr w:type="spellEnd"/>
      <w:r>
        <w:t xml:space="preserve"> </w:t>
      </w:r>
      <w:proofErr w:type="spellStart"/>
      <w:r>
        <w:t>gehebt</w:t>
      </w:r>
      <w:proofErr w:type="spellEnd"/>
      <w:r>
        <w:t xml:space="preserve"> / </w:t>
      </w:r>
      <w:proofErr w:type="spellStart"/>
      <w:r>
        <w:t>unn</w:t>
      </w:r>
      <w:proofErr w:type="spellEnd"/>
      <w:r>
        <w:t xml:space="preserve"> wurde </w:t>
      </w:r>
      <w:proofErr w:type="spellStart"/>
      <w:r>
        <w:t>unversehenlich</w:t>
      </w:r>
      <w:proofErr w:type="spellEnd"/>
      <w:r>
        <w:t xml:space="preserve"> </w:t>
      </w:r>
      <w:proofErr w:type="spellStart"/>
      <w:r>
        <w:t>gantz</w:t>
      </w:r>
      <w:proofErr w:type="spellEnd"/>
      <w:r>
        <w:t xml:space="preserve"> gesund / und </w:t>
      </w:r>
      <w:proofErr w:type="spellStart"/>
      <w:r>
        <w:t>gerech</w:t>
      </w:r>
      <w:proofErr w:type="spellEnd"/>
      <w:r>
        <w:t xml:space="preserve"> / </w:t>
      </w:r>
      <w:proofErr w:type="spellStart"/>
      <w:r>
        <w:t>gieng</w:t>
      </w:r>
      <w:proofErr w:type="spellEnd"/>
      <w:r>
        <w:t xml:space="preserve"> / </w:t>
      </w:r>
      <w:proofErr w:type="spellStart"/>
      <w:r>
        <w:t>handlet</w:t>
      </w:r>
      <w:proofErr w:type="spellEnd"/>
      <w:r>
        <w:t xml:space="preserve"> / sehe </w:t>
      </w:r>
      <w:proofErr w:type="spellStart"/>
      <w:r>
        <w:t>unn</w:t>
      </w:r>
      <w:proofErr w:type="spellEnd"/>
      <w:r>
        <w:t xml:space="preserve"> </w:t>
      </w:r>
      <w:proofErr w:type="spellStart"/>
      <w:r>
        <w:t>hoerte</w:t>
      </w:r>
      <w:proofErr w:type="spellEnd"/>
      <w:r>
        <w:t xml:space="preserve"> jetzt / on allen </w:t>
      </w:r>
      <w:proofErr w:type="spellStart"/>
      <w:r>
        <w:t>fel</w:t>
      </w:r>
      <w:proofErr w:type="spellEnd"/>
      <w:r>
        <w:t xml:space="preserve"> / wurde nicht sein </w:t>
      </w:r>
      <w:proofErr w:type="spellStart"/>
      <w:r>
        <w:t>freünd</w:t>
      </w:r>
      <w:proofErr w:type="spellEnd"/>
      <w:r>
        <w:t xml:space="preserve"> sich ab solcher </w:t>
      </w:r>
      <w:proofErr w:type="spellStart"/>
      <w:r>
        <w:t>gesuntheit</w:t>
      </w:r>
      <w:proofErr w:type="spellEnd"/>
      <w:r>
        <w:t xml:space="preserve"> von </w:t>
      </w:r>
      <w:proofErr w:type="spellStart"/>
      <w:r>
        <w:t>hertzen</w:t>
      </w:r>
      <w:proofErr w:type="spellEnd"/>
      <w:r>
        <w:t xml:space="preserve"> </w:t>
      </w:r>
      <w:proofErr w:type="spellStart"/>
      <w:r>
        <w:t>frewen</w:t>
      </w:r>
      <w:proofErr w:type="spellEnd"/>
      <w:r>
        <w:t xml:space="preserve"> / </w:t>
      </w:r>
      <w:proofErr w:type="spellStart"/>
      <w:r>
        <w:t>unn</w:t>
      </w:r>
      <w:proofErr w:type="spellEnd"/>
      <w:r>
        <w:t xml:space="preserve"> </w:t>
      </w:r>
      <w:proofErr w:type="spellStart"/>
      <w:r>
        <w:t>nit</w:t>
      </w:r>
      <w:proofErr w:type="spellEnd"/>
      <w:r>
        <w:t xml:space="preserve"> erst </w:t>
      </w:r>
      <w:proofErr w:type="spellStart"/>
      <w:r>
        <w:t>vil</w:t>
      </w:r>
      <w:proofErr w:type="spellEnd"/>
      <w:r>
        <w:t xml:space="preserve"> disputieren / wie er vor gewesen / </w:t>
      </w:r>
      <w:proofErr w:type="spellStart"/>
      <w:r>
        <w:t>vil</w:t>
      </w:r>
      <w:proofErr w:type="spellEnd"/>
      <w:r>
        <w:t xml:space="preserve"> weniger / etwas </w:t>
      </w:r>
      <w:proofErr w:type="spellStart"/>
      <w:r>
        <w:t>streflichs</w:t>
      </w:r>
      <w:proofErr w:type="spellEnd"/>
      <w:r>
        <w:t xml:space="preserve"> achten / das er im </w:t>
      </w:r>
      <w:proofErr w:type="spellStart"/>
      <w:r>
        <w:t>selbs</w:t>
      </w:r>
      <w:proofErr w:type="spellEnd"/>
      <w:r>
        <w:t xml:space="preserve"> nun </w:t>
      </w:r>
      <w:proofErr w:type="spellStart"/>
      <w:r>
        <w:t>unglich</w:t>
      </w:r>
      <w:proofErr w:type="spellEnd"/>
      <w:r>
        <w:t xml:space="preserve"> worden </w:t>
      </w:r>
      <w:proofErr w:type="spellStart"/>
      <w:r>
        <w:t>were</w:t>
      </w:r>
      <w:proofErr w:type="spellEnd"/>
      <w:r>
        <w:t xml:space="preserve">. </w:t>
      </w:r>
    </w:p>
    <w:p w14:paraId="11495091" w14:textId="77777777" w:rsidR="00536190" w:rsidRDefault="00536190" w:rsidP="00536190">
      <w:pPr>
        <w:pStyle w:val="StandardWeb"/>
      </w:pPr>
      <w:r>
        <w:t xml:space="preserve">Also sey uns auch </w:t>
      </w:r>
      <w:proofErr w:type="spellStart"/>
      <w:r>
        <w:t>dohin</w:t>
      </w:r>
      <w:proofErr w:type="spellEnd"/>
      <w:r>
        <w:t xml:space="preserve"> / was </w:t>
      </w:r>
      <w:proofErr w:type="spellStart"/>
      <w:r>
        <w:t>dohin</w:t>
      </w:r>
      <w:proofErr w:type="spellEnd"/>
      <w:r>
        <w:t xml:space="preserve"> ist / </w:t>
      </w:r>
      <w:proofErr w:type="spellStart"/>
      <w:r>
        <w:t>unn</w:t>
      </w:r>
      <w:proofErr w:type="spellEnd"/>
      <w:r>
        <w:t xml:space="preserve"> laßt uns </w:t>
      </w:r>
      <w:proofErr w:type="spellStart"/>
      <w:r>
        <w:t>freüwen</w:t>
      </w:r>
      <w:proofErr w:type="spellEnd"/>
      <w:r>
        <w:t xml:space="preserve"> / und </w:t>
      </w:r>
      <w:proofErr w:type="spellStart"/>
      <w:r>
        <w:t>danckbar</w:t>
      </w:r>
      <w:proofErr w:type="spellEnd"/>
      <w:r>
        <w:t xml:space="preserve"> sein / ab dem gegenwertigen / das gut / selig / und on </w:t>
      </w:r>
      <w:proofErr w:type="spellStart"/>
      <w:r>
        <w:t>zwifel</w:t>
      </w:r>
      <w:proofErr w:type="spellEnd"/>
      <w:r>
        <w:t xml:space="preserve"> ein </w:t>
      </w:r>
      <w:proofErr w:type="spellStart"/>
      <w:r>
        <w:t>besunder</w:t>
      </w:r>
      <w:proofErr w:type="spellEnd"/>
      <w:r>
        <w:t xml:space="preserve"> grosse gab ist / </w:t>
      </w:r>
      <w:proofErr w:type="spellStart"/>
      <w:r>
        <w:t>goetlicher</w:t>
      </w:r>
      <w:proofErr w:type="spellEnd"/>
      <w:r>
        <w:t xml:space="preserve"> </w:t>
      </w:r>
      <w:proofErr w:type="spellStart"/>
      <w:r>
        <w:t>gnaden</w:t>
      </w:r>
      <w:proofErr w:type="spellEnd"/>
      <w:r>
        <w:t xml:space="preserve">. Die alten </w:t>
      </w:r>
      <w:proofErr w:type="spellStart"/>
      <w:r>
        <w:t>heyligen</w:t>
      </w:r>
      <w:proofErr w:type="spellEnd"/>
      <w:r>
        <w:t xml:space="preserve"> </w:t>
      </w:r>
      <w:proofErr w:type="spellStart"/>
      <w:r>
        <w:t>marterer</w:t>
      </w:r>
      <w:proofErr w:type="spellEnd"/>
      <w:r>
        <w:t xml:space="preserve"> / </w:t>
      </w:r>
      <w:proofErr w:type="spellStart"/>
      <w:r>
        <w:t>unn</w:t>
      </w:r>
      <w:proofErr w:type="spellEnd"/>
      <w:r>
        <w:t xml:space="preserve"> </w:t>
      </w:r>
      <w:proofErr w:type="spellStart"/>
      <w:r>
        <w:t>sunst</w:t>
      </w:r>
      <w:proofErr w:type="spellEnd"/>
      <w:r>
        <w:t xml:space="preserve"> hochbegnadete </w:t>
      </w:r>
      <w:proofErr w:type="spellStart"/>
      <w:r>
        <w:t>vaetter</w:t>
      </w:r>
      <w:proofErr w:type="spellEnd"/>
      <w:r>
        <w:t xml:space="preserve"> / haben sich </w:t>
      </w:r>
      <w:proofErr w:type="spellStart"/>
      <w:r>
        <w:t>offt</w:t>
      </w:r>
      <w:proofErr w:type="spellEnd"/>
      <w:r>
        <w:t xml:space="preserve"> </w:t>
      </w:r>
      <w:proofErr w:type="spellStart"/>
      <w:r>
        <w:t>menschen</w:t>
      </w:r>
      <w:proofErr w:type="spellEnd"/>
      <w:r>
        <w:t xml:space="preserve"> </w:t>
      </w:r>
      <w:proofErr w:type="spellStart"/>
      <w:r>
        <w:t>erzeyget</w:t>
      </w:r>
      <w:proofErr w:type="spellEnd"/>
      <w:r>
        <w:t xml:space="preserve"> / wie </w:t>
      </w:r>
      <w:proofErr w:type="spellStart"/>
      <w:r>
        <w:t>woltens</w:t>
      </w:r>
      <w:proofErr w:type="spellEnd"/>
      <w:r>
        <w:t xml:space="preserve"> die zu unsern </w:t>
      </w:r>
      <w:proofErr w:type="spellStart"/>
      <w:r>
        <w:t>zeyten</w:t>
      </w:r>
      <w:proofErr w:type="spellEnd"/>
      <w:r>
        <w:t xml:space="preserve"> besser haben? Es </w:t>
      </w:r>
      <w:proofErr w:type="spellStart"/>
      <w:r>
        <w:t>geschicht</w:t>
      </w:r>
      <w:proofErr w:type="spellEnd"/>
      <w:r>
        <w:t xml:space="preserve"> alles / das wir </w:t>
      </w:r>
      <w:proofErr w:type="spellStart"/>
      <w:r>
        <w:t>leren</w:t>
      </w:r>
      <w:proofErr w:type="spellEnd"/>
      <w:r>
        <w:t xml:space="preserve"> / einen </w:t>
      </w:r>
      <w:proofErr w:type="spellStart"/>
      <w:r>
        <w:t>vatter</w:t>
      </w:r>
      <w:proofErr w:type="spellEnd"/>
      <w:r>
        <w:t xml:space="preserve"> und </w:t>
      </w:r>
      <w:proofErr w:type="spellStart"/>
      <w:r>
        <w:t>meyster</w:t>
      </w:r>
      <w:proofErr w:type="spellEnd"/>
      <w:r>
        <w:t xml:space="preserve"> im </w:t>
      </w:r>
      <w:proofErr w:type="spellStart"/>
      <w:r>
        <w:t>hymel</w:t>
      </w:r>
      <w:proofErr w:type="spellEnd"/>
      <w:r>
        <w:t xml:space="preserve"> allein erkennen. Petrum aber / Paulum </w:t>
      </w:r>
      <w:proofErr w:type="spellStart"/>
      <w:r>
        <w:t>unn</w:t>
      </w:r>
      <w:proofErr w:type="spellEnd"/>
      <w:r>
        <w:t xml:space="preserve"> Apollo / </w:t>
      </w:r>
      <w:proofErr w:type="spellStart"/>
      <w:r>
        <w:t>annemen</w:t>
      </w:r>
      <w:proofErr w:type="spellEnd"/>
      <w:r>
        <w:t xml:space="preserve"> als </w:t>
      </w:r>
      <w:proofErr w:type="spellStart"/>
      <w:r>
        <w:t>diener</w:t>
      </w:r>
      <w:proofErr w:type="spellEnd"/>
      <w:r>
        <w:t xml:space="preserve"> Christi / und </w:t>
      </w:r>
      <w:proofErr w:type="spellStart"/>
      <w:r>
        <w:t>schaffner</w:t>
      </w:r>
      <w:proofErr w:type="spellEnd"/>
      <w:r>
        <w:t xml:space="preserve"> des </w:t>
      </w:r>
      <w:proofErr w:type="spellStart"/>
      <w:r>
        <w:t>geheymnüß</w:t>
      </w:r>
      <w:proofErr w:type="spellEnd"/>
      <w:r>
        <w:t xml:space="preserve"> </w:t>
      </w:r>
      <w:proofErr w:type="spellStart"/>
      <w:r>
        <w:t>gottes</w:t>
      </w:r>
      <w:proofErr w:type="spellEnd"/>
      <w:r>
        <w:t xml:space="preserve">. An denen wir / nicht </w:t>
      </w:r>
      <w:proofErr w:type="spellStart"/>
      <w:r>
        <w:t>mer</w:t>
      </w:r>
      <w:proofErr w:type="spellEnd"/>
      <w:r>
        <w:t xml:space="preserve"> suchen sollen / dann das </w:t>
      </w:r>
      <w:proofErr w:type="spellStart"/>
      <w:r>
        <w:t>sye</w:t>
      </w:r>
      <w:proofErr w:type="spellEnd"/>
      <w:r>
        <w:t xml:space="preserve"> </w:t>
      </w:r>
      <w:proofErr w:type="spellStart"/>
      <w:r>
        <w:t>getrew</w:t>
      </w:r>
      <w:proofErr w:type="spellEnd"/>
      <w:r>
        <w:t xml:space="preserve"> seyen / und uns des </w:t>
      </w:r>
      <w:proofErr w:type="spellStart"/>
      <w:r>
        <w:t>herren</w:t>
      </w:r>
      <w:proofErr w:type="spellEnd"/>
      <w:r>
        <w:t xml:space="preserve"> </w:t>
      </w:r>
      <w:proofErr w:type="spellStart"/>
      <w:r>
        <w:t>wort</w:t>
      </w:r>
      <w:proofErr w:type="spellEnd"/>
      <w:r>
        <w:t xml:space="preserve"> / nicht </w:t>
      </w:r>
      <w:proofErr w:type="spellStart"/>
      <w:r>
        <w:t>ir</w:t>
      </w:r>
      <w:proofErr w:type="spellEnd"/>
      <w:r>
        <w:t xml:space="preserve"> </w:t>
      </w:r>
      <w:proofErr w:type="spellStart"/>
      <w:r>
        <w:t>meynung</w:t>
      </w:r>
      <w:proofErr w:type="spellEnd"/>
      <w:r>
        <w:t xml:space="preserve"> </w:t>
      </w:r>
      <w:proofErr w:type="spellStart"/>
      <w:r>
        <w:t>getreülich</w:t>
      </w:r>
      <w:proofErr w:type="spellEnd"/>
      <w:r>
        <w:t xml:space="preserve"> </w:t>
      </w:r>
      <w:proofErr w:type="spellStart"/>
      <w:r>
        <w:t>fürtragen</w:t>
      </w:r>
      <w:proofErr w:type="spellEnd"/>
      <w:r>
        <w:t xml:space="preserve">. </w:t>
      </w:r>
      <w:proofErr w:type="spellStart"/>
      <w:r>
        <w:t>Darumb</w:t>
      </w:r>
      <w:proofErr w:type="spellEnd"/>
      <w:r>
        <w:t xml:space="preserve"> wir sollen fallen lassen / alles ansehen der </w:t>
      </w:r>
      <w:proofErr w:type="spellStart"/>
      <w:r>
        <w:t>person</w:t>
      </w:r>
      <w:proofErr w:type="spellEnd"/>
      <w:r>
        <w:t xml:space="preserve"> / uns der </w:t>
      </w:r>
      <w:proofErr w:type="spellStart"/>
      <w:r>
        <w:t>schrifft</w:t>
      </w:r>
      <w:proofErr w:type="spellEnd"/>
      <w:r>
        <w:t xml:space="preserve"> allein halten / </w:t>
      </w:r>
      <w:proofErr w:type="spellStart"/>
      <w:r>
        <w:t>unnd</w:t>
      </w:r>
      <w:proofErr w:type="spellEnd"/>
      <w:r>
        <w:t xml:space="preserve"> durch die alles </w:t>
      </w:r>
      <w:proofErr w:type="spellStart"/>
      <w:r>
        <w:t>pruefen</w:t>
      </w:r>
      <w:proofErr w:type="spellEnd"/>
      <w:r>
        <w:t xml:space="preserve"> </w:t>
      </w:r>
      <w:proofErr w:type="spellStart"/>
      <w:r>
        <w:t>unnd</w:t>
      </w:r>
      <w:proofErr w:type="spellEnd"/>
      <w:r>
        <w:t xml:space="preserve"> richten / wie uns D. Luther </w:t>
      </w:r>
      <w:proofErr w:type="spellStart"/>
      <w:r>
        <w:t>selb</w:t>
      </w:r>
      <w:proofErr w:type="spellEnd"/>
      <w:r>
        <w:t xml:space="preserve"> so </w:t>
      </w:r>
      <w:proofErr w:type="spellStart"/>
      <w:r>
        <w:t>offt</w:t>
      </w:r>
      <w:proofErr w:type="spellEnd"/>
      <w:r>
        <w:t xml:space="preserve"> / </w:t>
      </w:r>
      <w:proofErr w:type="spellStart"/>
      <w:r>
        <w:t>gantz</w:t>
      </w:r>
      <w:proofErr w:type="spellEnd"/>
      <w:r>
        <w:t xml:space="preserve"> ernstlich </w:t>
      </w:r>
      <w:proofErr w:type="spellStart"/>
      <w:r>
        <w:t>ermanet</w:t>
      </w:r>
      <w:proofErr w:type="spellEnd"/>
      <w:r>
        <w:t xml:space="preserve"> hat. </w:t>
      </w:r>
    </w:p>
    <w:p w14:paraId="44A48246" w14:textId="77777777" w:rsidR="00536190" w:rsidRDefault="00536190" w:rsidP="00536190">
      <w:pPr>
        <w:pStyle w:val="StandardWeb"/>
      </w:pPr>
      <w:r>
        <w:t xml:space="preserve">So laßt uns nun </w:t>
      </w:r>
      <w:proofErr w:type="spellStart"/>
      <w:r>
        <w:t>solichs</w:t>
      </w:r>
      <w:proofErr w:type="spellEnd"/>
      <w:r>
        <w:t xml:space="preserve"> zu </w:t>
      </w:r>
      <w:proofErr w:type="spellStart"/>
      <w:r>
        <w:t>hertzen</w:t>
      </w:r>
      <w:proofErr w:type="spellEnd"/>
      <w:r>
        <w:t xml:space="preserve"> fassen / menschlichen tag </w:t>
      </w:r>
      <w:proofErr w:type="spellStart"/>
      <w:r>
        <w:t>faren</w:t>
      </w:r>
      <w:proofErr w:type="spellEnd"/>
      <w:r>
        <w:t xml:space="preserve"> lassen / die </w:t>
      </w:r>
      <w:proofErr w:type="spellStart"/>
      <w:r>
        <w:t>personen</w:t>
      </w:r>
      <w:proofErr w:type="spellEnd"/>
      <w:r>
        <w:t xml:space="preserve"> </w:t>
      </w:r>
      <w:proofErr w:type="spellStart"/>
      <w:r>
        <w:t>auff</w:t>
      </w:r>
      <w:proofErr w:type="spellEnd"/>
      <w:r>
        <w:t xml:space="preserve"> kein </w:t>
      </w:r>
      <w:proofErr w:type="spellStart"/>
      <w:r>
        <w:t>teyl</w:t>
      </w:r>
      <w:proofErr w:type="spellEnd"/>
      <w:r>
        <w:t xml:space="preserve"> richten. Die </w:t>
      </w:r>
      <w:proofErr w:type="spellStart"/>
      <w:r>
        <w:t>zeyt</w:t>
      </w:r>
      <w:proofErr w:type="spellEnd"/>
      <w:r>
        <w:t xml:space="preserve"> ist noch </w:t>
      </w:r>
      <w:proofErr w:type="spellStart"/>
      <w:r>
        <w:t>nit</w:t>
      </w:r>
      <w:proofErr w:type="spellEnd"/>
      <w:r>
        <w:t xml:space="preserve"> / der </w:t>
      </w:r>
      <w:proofErr w:type="spellStart"/>
      <w:r>
        <w:t>herr</w:t>
      </w:r>
      <w:proofErr w:type="spellEnd"/>
      <w:r>
        <w:t xml:space="preserve"> </w:t>
      </w:r>
      <w:proofErr w:type="spellStart"/>
      <w:r>
        <w:t>würt</w:t>
      </w:r>
      <w:proofErr w:type="spellEnd"/>
      <w:r>
        <w:t xml:space="preserve"> allein die verborgenen der </w:t>
      </w:r>
      <w:proofErr w:type="spellStart"/>
      <w:r>
        <w:t>hertzen</w:t>
      </w:r>
      <w:proofErr w:type="spellEnd"/>
      <w:r>
        <w:t xml:space="preserve"> ans </w:t>
      </w:r>
      <w:proofErr w:type="spellStart"/>
      <w:r>
        <w:t>liecht</w:t>
      </w:r>
      <w:proofErr w:type="spellEnd"/>
      <w:r>
        <w:t xml:space="preserve"> bringen und offenbaren / denn </w:t>
      </w:r>
      <w:proofErr w:type="spellStart"/>
      <w:r>
        <w:t>würt</w:t>
      </w:r>
      <w:proofErr w:type="spellEnd"/>
      <w:r>
        <w:t xml:space="preserve"> einem </w:t>
      </w:r>
      <w:proofErr w:type="spellStart"/>
      <w:r>
        <w:t>jegklichen</w:t>
      </w:r>
      <w:proofErr w:type="spellEnd"/>
      <w:r>
        <w:t xml:space="preserve"> von </w:t>
      </w:r>
      <w:proofErr w:type="spellStart"/>
      <w:r>
        <w:t>gott</w:t>
      </w:r>
      <w:proofErr w:type="spellEnd"/>
      <w:r>
        <w:t xml:space="preserve"> lob </w:t>
      </w:r>
      <w:proofErr w:type="spellStart"/>
      <w:r>
        <w:t>widerfaren</w:t>
      </w:r>
      <w:proofErr w:type="spellEnd"/>
      <w:r>
        <w:t xml:space="preserve"> 1. Cor. 4. Laßt uns </w:t>
      </w:r>
      <w:proofErr w:type="spellStart"/>
      <w:r>
        <w:t>mitler</w:t>
      </w:r>
      <w:proofErr w:type="spellEnd"/>
      <w:r>
        <w:t xml:space="preserve"> </w:t>
      </w:r>
      <w:proofErr w:type="spellStart"/>
      <w:r>
        <w:t>zeyt</w:t>
      </w:r>
      <w:proofErr w:type="spellEnd"/>
      <w:r>
        <w:t xml:space="preserve"> allein </w:t>
      </w:r>
      <w:proofErr w:type="spellStart"/>
      <w:r>
        <w:t>auff</w:t>
      </w:r>
      <w:proofErr w:type="spellEnd"/>
      <w:r>
        <w:t xml:space="preserve"> das </w:t>
      </w:r>
      <w:proofErr w:type="spellStart"/>
      <w:r>
        <w:t>wort</w:t>
      </w:r>
      <w:proofErr w:type="spellEnd"/>
      <w:r>
        <w:t xml:space="preserve"> </w:t>
      </w:r>
      <w:proofErr w:type="spellStart"/>
      <w:r>
        <w:t>gottes</w:t>
      </w:r>
      <w:proofErr w:type="spellEnd"/>
      <w:r>
        <w:t xml:space="preserve"> / als </w:t>
      </w:r>
      <w:proofErr w:type="spellStart"/>
      <w:r>
        <w:t>auff</w:t>
      </w:r>
      <w:proofErr w:type="spellEnd"/>
      <w:r>
        <w:t xml:space="preserve"> ein </w:t>
      </w:r>
      <w:proofErr w:type="spellStart"/>
      <w:r>
        <w:t>liecht</w:t>
      </w:r>
      <w:proofErr w:type="spellEnd"/>
      <w:r>
        <w:t xml:space="preserve"> / das do </w:t>
      </w:r>
      <w:proofErr w:type="spellStart"/>
      <w:r>
        <w:t>schinet</w:t>
      </w:r>
      <w:proofErr w:type="spellEnd"/>
      <w:r>
        <w:t xml:space="preserve"> in einem </w:t>
      </w:r>
      <w:proofErr w:type="spellStart"/>
      <w:r>
        <w:t>duncklen</w:t>
      </w:r>
      <w:proofErr w:type="spellEnd"/>
      <w:r>
        <w:t xml:space="preserve"> </w:t>
      </w:r>
      <w:proofErr w:type="spellStart"/>
      <w:r>
        <w:t>ort</w:t>
      </w:r>
      <w:proofErr w:type="spellEnd"/>
      <w:r>
        <w:t xml:space="preserve"> / </w:t>
      </w:r>
      <w:proofErr w:type="spellStart"/>
      <w:r>
        <w:t>biß</w:t>
      </w:r>
      <w:proofErr w:type="spellEnd"/>
      <w:r>
        <w:t xml:space="preserve"> der tag </w:t>
      </w:r>
      <w:proofErr w:type="spellStart"/>
      <w:r>
        <w:t>anbrech</w:t>
      </w:r>
      <w:proofErr w:type="spellEnd"/>
      <w:r>
        <w:t xml:space="preserve"> / sehen / und achten. 2. Petr. 1. </w:t>
      </w:r>
      <w:proofErr w:type="spellStart"/>
      <w:r>
        <w:t>Diß</w:t>
      </w:r>
      <w:proofErr w:type="spellEnd"/>
      <w:r>
        <w:t xml:space="preserve"> sey allein die </w:t>
      </w:r>
      <w:proofErr w:type="spellStart"/>
      <w:r>
        <w:t>leüchte</w:t>
      </w:r>
      <w:proofErr w:type="spellEnd"/>
      <w:r>
        <w:t xml:space="preserve"> unsern </w:t>
      </w:r>
      <w:proofErr w:type="spellStart"/>
      <w:r>
        <w:t>fuessen</w:t>
      </w:r>
      <w:proofErr w:type="spellEnd"/>
      <w:r>
        <w:t xml:space="preserve"> / so werden wir </w:t>
      </w:r>
      <w:proofErr w:type="spellStart"/>
      <w:r>
        <w:t>worlich</w:t>
      </w:r>
      <w:proofErr w:type="spellEnd"/>
      <w:r>
        <w:t xml:space="preserve"> uns in keinem ding </w:t>
      </w:r>
      <w:proofErr w:type="spellStart"/>
      <w:r>
        <w:t>zweyen</w:t>
      </w:r>
      <w:proofErr w:type="spellEnd"/>
      <w:r>
        <w:t xml:space="preserve">. </w:t>
      </w:r>
    </w:p>
    <w:p w14:paraId="762688B9" w14:textId="77777777" w:rsidR="00536190" w:rsidRDefault="00536190" w:rsidP="00536190">
      <w:pPr>
        <w:pStyle w:val="StandardWeb"/>
      </w:pPr>
      <w:r>
        <w:t xml:space="preserve">Ein ist es / eins </w:t>
      </w:r>
      <w:proofErr w:type="spellStart"/>
      <w:r>
        <w:t>leret</w:t>
      </w:r>
      <w:proofErr w:type="spellEnd"/>
      <w:r>
        <w:t xml:space="preserve"> es / und vor allem / lieb von reinem </w:t>
      </w:r>
      <w:proofErr w:type="spellStart"/>
      <w:r>
        <w:t>hertzen</w:t>
      </w:r>
      <w:proofErr w:type="spellEnd"/>
      <w:r>
        <w:t xml:space="preserve"> / </w:t>
      </w:r>
      <w:proofErr w:type="spellStart"/>
      <w:r>
        <w:t>gueten</w:t>
      </w:r>
      <w:proofErr w:type="spellEnd"/>
      <w:r>
        <w:t xml:space="preserve"> gewissen / und </w:t>
      </w:r>
      <w:proofErr w:type="spellStart"/>
      <w:r>
        <w:t>ungeferbten</w:t>
      </w:r>
      <w:proofErr w:type="spellEnd"/>
      <w:r>
        <w:t xml:space="preserve"> glauben. 1. Ti. 1. Werden wir die </w:t>
      </w:r>
      <w:proofErr w:type="spellStart"/>
      <w:r>
        <w:t>personen</w:t>
      </w:r>
      <w:proofErr w:type="spellEnd"/>
      <w:r>
        <w:t xml:space="preserve"> ansehen / die </w:t>
      </w:r>
      <w:proofErr w:type="spellStart"/>
      <w:r>
        <w:t>alweg</w:t>
      </w:r>
      <w:proofErr w:type="spellEnd"/>
      <w:r>
        <w:t xml:space="preserve"> </w:t>
      </w:r>
      <w:proofErr w:type="spellStart"/>
      <w:r>
        <w:t>zerteylet</w:t>
      </w:r>
      <w:proofErr w:type="spellEnd"/>
      <w:r>
        <w:t xml:space="preserve"> und ungleich sind / </w:t>
      </w:r>
      <w:proofErr w:type="spellStart"/>
      <w:r>
        <w:t>würt</w:t>
      </w:r>
      <w:proofErr w:type="spellEnd"/>
      <w:r>
        <w:t xml:space="preserve"> bey uns </w:t>
      </w:r>
      <w:proofErr w:type="spellStart"/>
      <w:r>
        <w:t>ware</w:t>
      </w:r>
      <w:proofErr w:type="spellEnd"/>
      <w:r>
        <w:t xml:space="preserve"> </w:t>
      </w:r>
      <w:proofErr w:type="spellStart"/>
      <w:r>
        <w:t>einigkeit</w:t>
      </w:r>
      <w:proofErr w:type="spellEnd"/>
      <w:r>
        <w:t xml:space="preserve"> nicht </w:t>
      </w:r>
      <w:proofErr w:type="spellStart"/>
      <w:r>
        <w:t>beston</w:t>
      </w:r>
      <w:proofErr w:type="spellEnd"/>
      <w:r>
        <w:t xml:space="preserve"> / werden wir aber allein des </w:t>
      </w:r>
      <w:proofErr w:type="spellStart"/>
      <w:r>
        <w:t>worts</w:t>
      </w:r>
      <w:proofErr w:type="spellEnd"/>
      <w:r>
        <w:t xml:space="preserve"> achten / und den </w:t>
      </w:r>
      <w:proofErr w:type="spellStart"/>
      <w:r>
        <w:t>vatter</w:t>
      </w:r>
      <w:proofErr w:type="spellEnd"/>
      <w:r>
        <w:t xml:space="preserve"> </w:t>
      </w:r>
      <w:proofErr w:type="spellStart"/>
      <w:r>
        <w:t>umb</w:t>
      </w:r>
      <w:proofErr w:type="spellEnd"/>
      <w:r>
        <w:t xml:space="preserve"> seinen guten </w:t>
      </w:r>
      <w:proofErr w:type="spellStart"/>
      <w:r>
        <w:t>geyst</w:t>
      </w:r>
      <w:proofErr w:type="spellEnd"/>
      <w:r>
        <w:t xml:space="preserve"> bitten / das selbig recht zu </w:t>
      </w:r>
      <w:proofErr w:type="spellStart"/>
      <w:r>
        <w:t>verston</w:t>
      </w:r>
      <w:proofErr w:type="spellEnd"/>
      <w:r>
        <w:t xml:space="preserve"> und </w:t>
      </w:r>
      <w:proofErr w:type="spellStart"/>
      <w:r>
        <w:t>scheyden</w:t>
      </w:r>
      <w:proofErr w:type="spellEnd"/>
      <w:r>
        <w:t xml:space="preserve"> / so </w:t>
      </w:r>
      <w:proofErr w:type="spellStart"/>
      <w:r>
        <w:t>würt</w:t>
      </w:r>
      <w:proofErr w:type="spellEnd"/>
      <w:r>
        <w:t xml:space="preserve"> kein </w:t>
      </w:r>
      <w:proofErr w:type="spellStart"/>
      <w:r>
        <w:t>uneinigkeit</w:t>
      </w:r>
      <w:proofErr w:type="spellEnd"/>
      <w:r>
        <w:t xml:space="preserve"> bey uns statt haben. </w:t>
      </w:r>
    </w:p>
    <w:p w14:paraId="3F58247B" w14:textId="77777777" w:rsidR="00536190" w:rsidRDefault="00536190" w:rsidP="00536190">
      <w:pPr>
        <w:pStyle w:val="StandardWeb"/>
      </w:pPr>
      <w:proofErr w:type="spellStart"/>
      <w:r>
        <w:t>Sonder</w:t>
      </w:r>
      <w:proofErr w:type="spellEnd"/>
      <w:r>
        <w:t xml:space="preserve"> ein </w:t>
      </w:r>
      <w:proofErr w:type="spellStart"/>
      <w:r>
        <w:t>herr</w:t>
      </w:r>
      <w:proofErr w:type="spellEnd"/>
      <w:r>
        <w:t xml:space="preserve"> / ein glaub / ein </w:t>
      </w:r>
      <w:proofErr w:type="spellStart"/>
      <w:r>
        <w:t>tauff</w:t>
      </w:r>
      <w:proofErr w:type="spellEnd"/>
      <w:r>
        <w:t xml:space="preserve"> / ein </w:t>
      </w:r>
      <w:proofErr w:type="spellStart"/>
      <w:r>
        <w:t>gott</w:t>
      </w:r>
      <w:proofErr w:type="spellEnd"/>
      <w:r>
        <w:t xml:space="preserve"> und </w:t>
      </w:r>
      <w:proofErr w:type="spellStart"/>
      <w:r>
        <w:t>vater</w:t>
      </w:r>
      <w:proofErr w:type="spellEnd"/>
      <w:r>
        <w:t xml:space="preserve"> / ein </w:t>
      </w:r>
      <w:proofErr w:type="spellStart"/>
      <w:r>
        <w:t>leyb</w:t>
      </w:r>
      <w:proofErr w:type="spellEnd"/>
      <w:r>
        <w:t xml:space="preserve"> </w:t>
      </w:r>
      <w:proofErr w:type="spellStart"/>
      <w:r>
        <w:t>unn</w:t>
      </w:r>
      <w:proofErr w:type="spellEnd"/>
      <w:r>
        <w:t xml:space="preserve"> geist </w:t>
      </w:r>
      <w:proofErr w:type="spellStart"/>
      <w:r>
        <w:t>würt</w:t>
      </w:r>
      <w:proofErr w:type="spellEnd"/>
      <w:r>
        <w:t xml:space="preserve"> bey uns sein und mit allem </w:t>
      </w:r>
      <w:proofErr w:type="spellStart"/>
      <w:r>
        <w:t>fleyß</w:t>
      </w:r>
      <w:proofErr w:type="spellEnd"/>
      <w:r>
        <w:t xml:space="preserve"> werden wir halten die </w:t>
      </w:r>
      <w:proofErr w:type="spellStart"/>
      <w:r>
        <w:t>einigkeit</w:t>
      </w:r>
      <w:proofErr w:type="spellEnd"/>
      <w:r>
        <w:t xml:space="preserve"> im </w:t>
      </w:r>
      <w:proofErr w:type="spellStart"/>
      <w:r>
        <w:t>geyst</w:t>
      </w:r>
      <w:proofErr w:type="spellEnd"/>
      <w:r>
        <w:t xml:space="preserve"> / durch das band des </w:t>
      </w:r>
      <w:proofErr w:type="spellStart"/>
      <w:r>
        <w:t>fridens</w:t>
      </w:r>
      <w:proofErr w:type="spellEnd"/>
      <w:r>
        <w:t xml:space="preserve">. </w:t>
      </w:r>
    </w:p>
    <w:p w14:paraId="337C6584" w14:textId="77777777" w:rsidR="00536190" w:rsidRDefault="00536190" w:rsidP="00536190">
      <w:pPr>
        <w:pStyle w:val="StandardWeb"/>
      </w:pPr>
      <w:r>
        <w:t xml:space="preserve">Des </w:t>
      </w:r>
      <w:proofErr w:type="spellStart"/>
      <w:r>
        <w:t>woelt</w:t>
      </w:r>
      <w:proofErr w:type="spellEnd"/>
      <w:r>
        <w:t xml:space="preserve"> </w:t>
      </w:r>
      <w:proofErr w:type="spellStart"/>
      <w:r>
        <w:t>eüch</w:t>
      </w:r>
      <w:proofErr w:type="spellEnd"/>
      <w:r>
        <w:t xml:space="preserve"> </w:t>
      </w:r>
      <w:proofErr w:type="spellStart"/>
      <w:r>
        <w:t>fleyssen</w:t>
      </w:r>
      <w:proofErr w:type="spellEnd"/>
      <w:r>
        <w:t xml:space="preserve"> </w:t>
      </w:r>
      <w:proofErr w:type="spellStart"/>
      <w:r>
        <w:t>unn</w:t>
      </w:r>
      <w:proofErr w:type="spellEnd"/>
      <w:r>
        <w:t xml:space="preserve"> halten / lieben </w:t>
      </w:r>
      <w:proofErr w:type="spellStart"/>
      <w:r>
        <w:t>brueder</w:t>
      </w:r>
      <w:proofErr w:type="spellEnd"/>
      <w:r>
        <w:t xml:space="preserve"> / auch in </w:t>
      </w:r>
      <w:proofErr w:type="spellStart"/>
      <w:r>
        <w:t>diser</w:t>
      </w:r>
      <w:proofErr w:type="spellEnd"/>
      <w:r>
        <w:t xml:space="preserve"> </w:t>
      </w:r>
      <w:proofErr w:type="spellStart"/>
      <w:r>
        <w:t>sach</w:t>
      </w:r>
      <w:proofErr w:type="spellEnd"/>
      <w:r>
        <w:t xml:space="preserve"> / von dem tisch des </w:t>
      </w:r>
      <w:proofErr w:type="spellStart"/>
      <w:r>
        <w:t>herrn</w:t>
      </w:r>
      <w:proofErr w:type="spellEnd"/>
      <w:r>
        <w:t xml:space="preserve"> / zur lieb / zum </w:t>
      </w:r>
      <w:proofErr w:type="spellStart"/>
      <w:r>
        <w:t>friden</w:t>
      </w:r>
      <w:proofErr w:type="spellEnd"/>
      <w:r>
        <w:t xml:space="preserve"> und </w:t>
      </w:r>
      <w:proofErr w:type="spellStart"/>
      <w:r>
        <w:t>einikeit</w:t>
      </w:r>
      <w:proofErr w:type="spellEnd"/>
      <w:r>
        <w:t xml:space="preserve"> / </w:t>
      </w:r>
      <w:proofErr w:type="spellStart"/>
      <w:r>
        <w:t>woellet</w:t>
      </w:r>
      <w:proofErr w:type="spellEnd"/>
      <w:r>
        <w:t xml:space="preserve"> trachten / das wir alle in einem sinn / </w:t>
      </w:r>
      <w:proofErr w:type="spellStart"/>
      <w:r>
        <w:t>unnd</w:t>
      </w:r>
      <w:proofErr w:type="spellEnd"/>
      <w:r>
        <w:t xml:space="preserve"> einerley </w:t>
      </w:r>
      <w:proofErr w:type="spellStart"/>
      <w:r>
        <w:t>meinung</w:t>
      </w:r>
      <w:proofErr w:type="spellEnd"/>
      <w:r>
        <w:t xml:space="preserve"> / auch in </w:t>
      </w:r>
      <w:proofErr w:type="spellStart"/>
      <w:r>
        <w:t>disem</w:t>
      </w:r>
      <w:proofErr w:type="spellEnd"/>
      <w:r>
        <w:t xml:space="preserve"> </w:t>
      </w:r>
      <w:proofErr w:type="spellStart"/>
      <w:r>
        <w:t>handel</w:t>
      </w:r>
      <w:proofErr w:type="spellEnd"/>
      <w:r>
        <w:t xml:space="preserve"> </w:t>
      </w:r>
      <w:proofErr w:type="spellStart"/>
      <w:r>
        <w:t>volkommen</w:t>
      </w:r>
      <w:proofErr w:type="spellEnd"/>
      <w:r>
        <w:t xml:space="preserve"> seien / Welcher wir nur durch </w:t>
      </w:r>
      <w:proofErr w:type="spellStart"/>
      <w:r>
        <w:t>anzeigtes</w:t>
      </w:r>
      <w:proofErr w:type="spellEnd"/>
      <w:r>
        <w:t xml:space="preserve"> mittel erlangen werden. So wir aller </w:t>
      </w:r>
      <w:proofErr w:type="spellStart"/>
      <w:r>
        <w:t>menschen</w:t>
      </w:r>
      <w:proofErr w:type="spellEnd"/>
      <w:r>
        <w:t xml:space="preserve"> gut </w:t>
      </w:r>
      <w:proofErr w:type="spellStart"/>
      <w:r>
        <w:t>meynung</w:t>
      </w:r>
      <w:proofErr w:type="spellEnd"/>
      <w:r>
        <w:t xml:space="preserve"> fallen lassen / </w:t>
      </w:r>
      <w:proofErr w:type="spellStart"/>
      <w:r>
        <w:t>unn</w:t>
      </w:r>
      <w:proofErr w:type="spellEnd"/>
      <w:r>
        <w:t xml:space="preserve"> allein </w:t>
      </w:r>
      <w:proofErr w:type="spellStart"/>
      <w:r>
        <w:t>uß</w:t>
      </w:r>
      <w:proofErr w:type="spellEnd"/>
      <w:r>
        <w:t xml:space="preserve"> d </w:t>
      </w:r>
      <w:proofErr w:type="spellStart"/>
      <w:r>
        <w:t>schrifft</w:t>
      </w:r>
      <w:proofErr w:type="spellEnd"/>
      <w:r>
        <w:t xml:space="preserve"> / hierin den rechten </w:t>
      </w:r>
      <w:proofErr w:type="spellStart"/>
      <w:r>
        <w:t>vestand</w:t>
      </w:r>
      <w:proofErr w:type="spellEnd"/>
      <w:r>
        <w:t xml:space="preserve"> suchen. </w:t>
      </w:r>
      <w:proofErr w:type="spellStart"/>
      <w:r>
        <w:t>Unn</w:t>
      </w:r>
      <w:proofErr w:type="spellEnd"/>
      <w:r>
        <w:t xml:space="preserve"> </w:t>
      </w:r>
      <w:proofErr w:type="spellStart"/>
      <w:r>
        <w:t>niemant</w:t>
      </w:r>
      <w:proofErr w:type="spellEnd"/>
      <w:r>
        <w:t xml:space="preserve"> sag / </w:t>
      </w:r>
      <w:proofErr w:type="spellStart"/>
      <w:r>
        <w:t>diser</w:t>
      </w:r>
      <w:proofErr w:type="spellEnd"/>
      <w:r>
        <w:t xml:space="preserve"> oder </w:t>
      </w:r>
      <w:proofErr w:type="spellStart"/>
      <w:r>
        <w:t>jhener</w:t>
      </w:r>
      <w:proofErr w:type="spellEnd"/>
      <w:r>
        <w:t xml:space="preserve"> hat in grossen </w:t>
      </w:r>
      <w:proofErr w:type="spellStart"/>
      <w:r>
        <w:t>nit</w:t>
      </w:r>
      <w:proofErr w:type="spellEnd"/>
      <w:r>
        <w:t xml:space="preserve"> </w:t>
      </w:r>
      <w:proofErr w:type="spellStart"/>
      <w:r>
        <w:t>gfelet</w:t>
      </w:r>
      <w:proofErr w:type="spellEnd"/>
      <w:r>
        <w:t xml:space="preserve"> er </w:t>
      </w:r>
      <w:proofErr w:type="spellStart"/>
      <w:r>
        <w:t>würt</w:t>
      </w:r>
      <w:proofErr w:type="spellEnd"/>
      <w:r>
        <w:t xml:space="preserve"> </w:t>
      </w:r>
      <w:proofErr w:type="spellStart"/>
      <w:r>
        <w:t>hierinn</w:t>
      </w:r>
      <w:proofErr w:type="spellEnd"/>
      <w:r>
        <w:t xml:space="preserve"> auch </w:t>
      </w:r>
      <w:proofErr w:type="spellStart"/>
      <w:r>
        <w:t>nit</w:t>
      </w:r>
      <w:proofErr w:type="spellEnd"/>
      <w:r>
        <w:t xml:space="preserve"> </w:t>
      </w:r>
      <w:proofErr w:type="spellStart"/>
      <w:r>
        <w:t>felen</w:t>
      </w:r>
      <w:proofErr w:type="spellEnd"/>
      <w:r>
        <w:t xml:space="preserve"> / ich will seiner </w:t>
      </w:r>
      <w:proofErr w:type="spellStart"/>
      <w:r>
        <w:t>parthey</w:t>
      </w:r>
      <w:proofErr w:type="spellEnd"/>
      <w:r>
        <w:t xml:space="preserve"> sein. Petrus </w:t>
      </w:r>
      <w:proofErr w:type="spellStart"/>
      <w:r>
        <w:t>faelet</w:t>
      </w:r>
      <w:proofErr w:type="spellEnd"/>
      <w:r>
        <w:t xml:space="preserve"> im </w:t>
      </w:r>
      <w:proofErr w:type="spellStart"/>
      <w:r>
        <w:t>groessern</w:t>
      </w:r>
      <w:proofErr w:type="spellEnd"/>
      <w:r>
        <w:t xml:space="preserve"> nicht / </w:t>
      </w:r>
      <w:proofErr w:type="spellStart"/>
      <w:r>
        <w:t>bekant</w:t>
      </w:r>
      <w:proofErr w:type="spellEnd"/>
      <w:r>
        <w:t xml:space="preserve"> Christum frey / wider die hohen </w:t>
      </w:r>
      <w:proofErr w:type="spellStart"/>
      <w:r>
        <w:t>priester</w:t>
      </w:r>
      <w:proofErr w:type="spellEnd"/>
      <w:r>
        <w:t xml:space="preserve"> zu </w:t>
      </w:r>
      <w:proofErr w:type="spellStart"/>
      <w:r>
        <w:t>Hierusalem</w:t>
      </w:r>
      <w:proofErr w:type="spellEnd"/>
      <w:r>
        <w:t xml:space="preserve"> / </w:t>
      </w:r>
      <w:proofErr w:type="spellStart"/>
      <w:r>
        <w:t>leyd</w:t>
      </w:r>
      <w:proofErr w:type="spellEnd"/>
      <w:r>
        <w:t xml:space="preserve"> darüber </w:t>
      </w:r>
      <w:proofErr w:type="spellStart"/>
      <w:r>
        <w:t>gefencknüß</w:t>
      </w:r>
      <w:proofErr w:type="spellEnd"/>
      <w:r>
        <w:t xml:space="preserve"> und streich. Zu Antiochia aber / </w:t>
      </w:r>
      <w:proofErr w:type="spellStart"/>
      <w:r>
        <w:t>faelet</w:t>
      </w:r>
      <w:proofErr w:type="spellEnd"/>
      <w:r>
        <w:t xml:space="preserve"> er in </w:t>
      </w:r>
      <w:proofErr w:type="spellStart"/>
      <w:r>
        <w:t>vil</w:t>
      </w:r>
      <w:proofErr w:type="spellEnd"/>
      <w:r>
        <w:t xml:space="preserve"> geringerer </w:t>
      </w:r>
      <w:proofErr w:type="spellStart"/>
      <w:r>
        <w:t>sachen</w:t>
      </w:r>
      <w:proofErr w:type="spellEnd"/>
      <w:r>
        <w:t xml:space="preserve"> / do kein </w:t>
      </w:r>
      <w:proofErr w:type="spellStart"/>
      <w:r>
        <w:t>verfolger</w:t>
      </w:r>
      <w:proofErr w:type="spellEnd"/>
      <w:r>
        <w:t xml:space="preserve"> war / das in Paulus </w:t>
      </w:r>
      <w:proofErr w:type="spellStart"/>
      <w:r>
        <w:t>must</w:t>
      </w:r>
      <w:proofErr w:type="spellEnd"/>
      <w:r>
        <w:t xml:space="preserve"> </w:t>
      </w:r>
      <w:proofErr w:type="spellStart"/>
      <w:r>
        <w:t>offentlich</w:t>
      </w:r>
      <w:proofErr w:type="spellEnd"/>
      <w:r>
        <w:t xml:space="preserve"> straffen. </w:t>
      </w:r>
      <w:proofErr w:type="spellStart"/>
      <w:r>
        <w:t>Niemant</w:t>
      </w:r>
      <w:proofErr w:type="spellEnd"/>
      <w:r>
        <w:t xml:space="preserve"> ist der </w:t>
      </w:r>
      <w:proofErr w:type="spellStart"/>
      <w:r>
        <w:t>nit</w:t>
      </w:r>
      <w:proofErr w:type="spellEnd"/>
      <w:r>
        <w:t xml:space="preserve"> </w:t>
      </w:r>
      <w:proofErr w:type="spellStart"/>
      <w:r>
        <w:t>etwan</w:t>
      </w:r>
      <w:proofErr w:type="spellEnd"/>
      <w:r>
        <w:t xml:space="preserve"> </w:t>
      </w:r>
      <w:proofErr w:type="spellStart"/>
      <w:r>
        <w:t>beweyse</w:t>
      </w:r>
      <w:proofErr w:type="spellEnd"/>
      <w:r>
        <w:t xml:space="preserve"> / das er ein </w:t>
      </w:r>
      <w:proofErr w:type="spellStart"/>
      <w:r>
        <w:t>mensch</w:t>
      </w:r>
      <w:proofErr w:type="spellEnd"/>
      <w:r>
        <w:t xml:space="preserve"> ist. So dann </w:t>
      </w:r>
      <w:proofErr w:type="spellStart"/>
      <w:r>
        <w:t>gott</w:t>
      </w:r>
      <w:proofErr w:type="spellEnd"/>
      <w:r>
        <w:t xml:space="preserve"> die seinen </w:t>
      </w:r>
      <w:proofErr w:type="spellStart"/>
      <w:r>
        <w:t>verhuetet</w:t>
      </w:r>
      <w:proofErr w:type="spellEnd"/>
      <w:r>
        <w:t xml:space="preserve"> / das </w:t>
      </w:r>
      <w:proofErr w:type="spellStart"/>
      <w:r>
        <w:t>sye</w:t>
      </w:r>
      <w:proofErr w:type="spellEnd"/>
      <w:r>
        <w:t xml:space="preserve"> in den hauptstucken </w:t>
      </w:r>
      <w:proofErr w:type="spellStart"/>
      <w:r>
        <w:t>nit</w:t>
      </w:r>
      <w:proofErr w:type="spellEnd"/>
      <w:r>
        <w:t xml:space="preserve"> </w:t>
      </w:r>
      <w:proofErr w:type="spellStart"/>
      <w:r>
        <w:t>felen</w:t>
      </w:r>
      <w:proofErr w:type="spellEnd"/>
      <w:r>
        <w:t xml:space="preserve"> / ists ein wunder / </w:t>
      </w:r>
      <w:proofErr w:type="spellStart"/>
      <w:r>
        <w:t>dz</w:t>
      </w:r>
      <w:proofErr w:type="spellEnd"/>
      <w:r>
        <w:t xml:space="preserve"> </w:t>
      </w:r>
      <w:proofErr w:type="spellStart"/>
      <w:r>
        <w:t>sye</w:t>
      </w:r>
      <w:proofErr w:type="spellEnd"/>
      <w:r>
        <w:t xml:space="preserve"> in den geringern </w:t>
      </w:r>
      <w:proofErr w:type="spellStart"/>
      <w:r>
        <w:t>sachen</w:t>
      </w:r>
      <w:proofErr w:type="spellEnd"/>
      <w:r>
        <w:t xml:space="preserve"> sich </w:t>
      </w:r>
      <w:proofErr w:type="spellStart"/>
      <w:r>
        <w:t>menschen</w:t>
      </w:r>
      <w:proofErr w:type="spellEnd"/>
      <w:r>
        <w:t xml:space="preserve"> erzeigen? </w:t>
      </w:r>
    </w:p>
    <w:p w14:paraId="464F42D5" w14:textId="77777777" w:rsidR="00536190" w:rsidRDefault="00536190" w:rsidP="00536190">
      <w:pPr>
        <w:pStyle w:val="StandardWeb"/>
      </w:pPr>
      <w:r>
        <w:t xml:space="preserve">Also zum </w:t>
      </w:r>
      <w:proofErr w:type="spellStart"/>
      <w:r>
        <w:t>wort</w:t>
      </w:r>
      <w:proofErr w:type="spellEnd"/>
      <w:r>
        <w:t xml:space="preserve"> </w:t>
      </w:r>
      <w:proofErr w:type="spellStart"/>
      <w:r>
        <w:t>gottes</w:t>
      </w:r>
      <w:proofErr w:type="spellEnd"/>
      <w:r>
        <w:t xml:space="preserve"> / </w:t>
      </w:r>
      <w:proofErr w:type="spellStart"/>
      <w:r>
        <w:t>hindan</w:t>
      </w:r>
      <w:proofErr w:type="spellEnd"/>
      <w:r>
        <w:t xml:space="preserve"> gesetzt / aller </w:t>
      </w:r>
      <w:proofErr w:type="spellStart"/>
      <w:r>
        <w:t>menschen</w:t>
      </w:r>
      <w:proofErr w:type="spellEnd"/>
      <w:r>
        <w:t xml:space="preserve"> gut </w:t>
      </w:r>
      <w:proofErr w:type="spellStart"/>
      <w:r>
        <w:t>dunckel</w:t>
      </w:r>
      <w:proofErr w:type="spellEnd"/>
      <w:r>
        <w:t xml:space="preserve"> und ansehen / </w:t>
      </w:r>
      <w:proofErr w:type="spellStart"/>
      <w:r>
        <w:t>sye</w:t>
      </w:r>
      <w:proofErr w:type="spellEnd"/>
      <w:r>
        <w:t xml:space="preserve"> seyen gleich hoch oder </w:t>
      </w:r>
      <w:proofErr w:type="spellStart"/>
      <w:r>
        <w:t>nider</w:t>
      </w:r>
      <w:proofErr w:type="spellEnd"/>
      <w:r>
        <w:t xml:space="preserve"> begnadet. Pau. </w:t>
      </w:r>
      <w:proofErr w:type="spellStart"/>
      <w:r>
        <w:t>schreybt</w:t>
      </w:r>
      <w:proofErr w:type="spellEnd"/>
      <w:r>
        <w:t xml:space="preserve"> 1. Cor. 11. dann so </w:t>
      </w:r>
      <w:proofErr w:type="spellStart"/>
      <w:r>
        <w:t>offt</w:t>
      </w:r>
      <w:proofErr w:type="spellEnd"/>
      <w:r>
        <w:t xml:space="preserve"> </w:t>
      </w:r>
      <w:proofErr w:type="spellStart"/>
      <w:r>
        <w:t>ir</w:t>
      </w:r>
      <w:proofErr w:type="spellEnd"/>
      <w:r>
        <w:t xml:space="preserve"> von </w:t>
      </w:r>
      <w:proofErr w:type="spellStart"/>
      <w:r>
        <w:t>disem</w:t>
      </w:r>
      <w:proofErr w:type="spellEnd"/>
      <w:r>
        <w:t xml:space="preserve"> </w:t>
      </w:r>
      <w:proofErr w:type="spellStart"/>
      <w:r>
        <w:t>brot</w:t>
      </w:r>
      <w:proofErr w:type="spellEnd"/>
      <w:r>
        <w:t xml:space="preserve"> essen / </w:t>
      </w:r>
      <w:proofErr w:type="spellStart"/>
      <w:r>
        <w:t>unn</w:t>
      </w:r>
      <w:proofErr w:type="spellEnd"/>
      <w:r>
        <w:t xml:space="preserve"> von </w:t>
      </w:r>
      <w:proofErr w:type="spellStart"/>
      <w:r>
        <w:t>disem</w:t>
      </w:r>
      <w:proofErr w:type="spellEnd"/>
      <w:r>
        <w:t xml:space="preserve"> </w:t>
      </w:r>
      <w:proofErr w:type="spellStart"/>
      <w:r>
        <w:t>kelch</w:t>
      </w:r>
      <w:proofErr w:type="spellEnd"/>
      <w:r>
        <w:t xml:space="preserve"> </w:t>
      </w:r>
      <w:proofErr w:type="spellStart"/>
      <w:r>
        <w:t>drincket</w:t>
      </w:r>
      <w:proofErr w:type="spellEnd"/>
      <w:r>
        <w:t xml:space="preserve"> / </w:t>
      </w:r>
      <w:proofErr w:type="spellStart"/>
      <w:r>
        <w:t>solt</w:t>
      </w:r>
      <w:proofErr w:type="spellEnd"/>
      <w:r>
        <w:t xml:space="preserve"> </w:t>
      </w:r>
      <w:proofErr w:type="spellStart"/>
      <w:r>
        <w:t>ir</w:t>
      </w:r>
      <w:proofErr w:type="spellEnd"/>
      <w:r>
        <w:t xml:space="preserve"> des </w:t>
      </w:r>
      <w:proofErr w:type="spellStart"/>
      <w:r>
        <w:t>herren</w:t>
      </w:r>
      <w:proofErr w:type="spellEnd"/>
      <w:r>
        <w:t xml:space="preserve"> verkünden / </w:t>
      </w:r>
      <w:proofErr w:type="spellStart"/>
      <w:r>
        <w:t>biß</w:t>
      </w:r>
      <w:proofErr w:type="spellEnd"/>
      <w:r>
        <w:t xml:space="preserve"> das er </w:t>
      </w:r>
      <w:proofErr w:type="spellStart"/>
      <w:r>
        <w:t>kumpt</w:t>
      </w:r>
      <w:proofErr w:type="spellEnd"/>
      <w:r>
        <w:t xml:space="preserve"> / Und damit </w:t>
      </w:r>
      <w:proofErr w:type="spellStart"/>
      <w:r>
        <w:t>verkleret</w:t>
      </w:r>
      <w:proofErr w:type="spellEnd"/>
      <w:r>
        <w:t xml:space="preserve"> er / das Christus gesagt hat / </w:t>
      </w:r>
      <w:proofErr w:type="spellStart"/>
      <w:r>
        <w:t>solichs</w:t>
      </w:r>
      <w:proofErr w:type="spellEnd"/>
      <w:r>
        <w:t xml:space="preserve"> thut zu meiner </w:t>
      </w:r>
      <w:proofErr w:type="spellStart"/>
      <w:r>
        <w:t>gedechtnüß</w:t>
      </w:r>
      <w:proofErr w:type="spellEnd"/>
      <w:r>
        <w:t xml:space="preserve">. Wer nu vom </w:t>
      </w:r>
      <w:proofErr w:type="spellStart"/>
      <w:r>
        <w:t>heyligen</w:t>
      </w:r>
      <w:proofErr w:type="spellEnd"/>
      <w:r>
        <w:t xml:space="preserve"> geist </w:t>
      </w:r>
      <w:proofErr w:type="spellStart"/>
      <w:r>
        <w:t>begert</w:t>
      </w:r>
      <w:proofErr w:type="spellEnd"/>
      <w:r>
        <w:t xml:space="preserve"> </w:t>
      </w:r>
      <w:proofErr w:type="spellStart"/>
      <w:r>
        <w:t>gelert</w:t>
      </w:r>
      <w:proofErr w:type="spellEnd"/>
      <w:r>
        <w:t xml:space="preserve"> zu werden / mag leichtlich </w:t>
      </w:r>
      <w:proofErr w:type="spellStart"/>
      <w:r>
        <w:t>wol</w:t>
      </w:r>
      <w:proofErr w:type="spellEnd"/>
      <w:r>
        <w:t xml:space="preserve"> </w:t>
      </w:r>
      <w:proofErr w:type="spellStart"/>
      <w:r>
        <w:t>vermercken</w:t>
      </w:r>
      <w:proofErr w:type="spellEnd"/>
      <w:r>
        <w:t xml:space="preserve"> / </w:t>
      </w:r>
      <w:proofErr w:type="spellStart"/>
      <w:r>
        <w:t>auß</w:t>
      </w:r>
      <w:proofErr w:type="spellEnd"/>
      <w:r>
        <w:t xml:space="preserve"> </w:t>
      </w:r>
      <w:proofErr w:type="spellStart"/>
      <w:r>
        <w:t>disen</w:t>
      </w:r>
      <w:proofErr w:type="spellEnd"/>
      <w:r>
        <w:t xml:space="preserve"> </w:t>
      </w:r>
      <w:proofErr w:type="spellStart"/>
      <w:r>
        <w:t>kurtzen</w:t>
      </w:r>
      <w:proofErr w:type="spellEnd"/>
      <w:r>
        <w:t xml:space="preserve"> worten / das das </w:t>
      </w:r>
      <w:proofErr w:type="spellStart"/>
      <w:r>
        <w:t>nachtmal</w:t>
      </w:r>
      <w:proofErr w:type="spellEnd"/>
      <w:r>
        <w:t xml:space="preserve"> Christi Christlich halten / ist / so man das </w:t>
      </w:r>
      <w:proofErr w:type="spellStart"/>
      <w:r>
        <w:t>brot</w:t>
      </w:r>
      <w:proofErr w:type="spellEnd"/>
      <w:r>
        <w:t xml:space="preserve"> isset / den </w:t>
      </w:r>
      <w:proofErr w:type="spellStart"/>
      <w:r>
        <w:t>kelch</w:t>
      </w:r>
      <w:proofErr w:type="spellEnd"/>
      <w:r>
        <w:t xml:space="preserve"> </w:t>
      </w:r>
      <w:proofErr w:type="spellStart"/>
      <w:r>
        <w:t>drincket</w:t>
      </w:r>
      <w:proofErr w:type="spellEnd"/>
      <w:r>
        <w:t xml:space="preserve"> / </w:t>
      </w:r>
      <w:proofErr w:type="spellStart"/>
      <w:r>
        <w:t>unnd</w:t>
      </w:r>
      <w:proofErr w:type="spellEnd"/>
      <w:r>
        <w:t xml:space="preserve"> doch bey / den </w:t>
      </w:r>
      <w:proofErr w:type="spellStart"/>
      <w:r>
        <w:t>tod</w:t>
      </w:r>
      <w:proofErr w:type="spellEnd"/>
      <w:r>
        <w:t xml:space="preserve"> des </w:t>
      </w:r>
      <w:proofErr w:type="spellStart"/>
      <w:r>
        <w:t>herrn</w:t>
      </w:r>
      <w:proofErr w:type="spellEnd"/>
      <w:r>
        <w:t xml:space="preserve"> / in dem er für uns sein </w:t>
      </w:r>
      <w:proofErr w:type="spellStart"/>
      <w:r>
        <w:t>leyb</w:t>
      </w:r>
      <w:proofErr w:type="spellEnd"/>
      <w:r>
        <w:t xml:space="preserve"> </w:t>
      </w:r>
      <w:proofErr w:type="spellStart"/>
      <w:r>
        <w:t>unnd</w:t>
      </w:r>
      <w:proofErr w:type="spellEnd"/>
      <w:r>
        <w:t xml:space="preserve"> </w:t>
      </w:r>
      <w:proofErr w:type="spellStart"/>
      <w:r>
        <w:t>blut</w:t>
      </w:r>
      <w:proofErr w:type="spellEnd"/>
      <w:r>
        <w:t xml:space="preserve"> geben hat / </w:t>
      </w:r>
      <w:proofErr w:type="spellStart"/>
      <w:r>
        <w:t>bedencket</w:t>
      </w:r>
      <w:proofErr w:type="spellEnd"/>
      <w:r>
        <w:t xml:space="preserve"> / </w:t>
      </w:r>
      <w:proofErr w:type="spellStart"/>
      <w:r>
        <w:t>preyset</w:t>
      </w:r>
      <w:proofErr w:type="spellEnd"/>
      <w:r>
        <w:t xml:space="preserve"> / </w:t>
      </w:r>
      <w:proofErr w:type="spellStart"/>
      <w:r>
        <w:t>unnd</w:t>
      </w:r>
      <w:proofErr w:type="spellEnd"/>
      <w:r>
        <w:t xml:space="preserve"> groß machet / das wir also geistlich / durch waren glauben / sein </w:t>
      </w:r>
      <w:proofErr w:type="spellStart"/>
      <w:r>
        <w:t>leyb</w:t>
      </w:r>
      <w:proofErr w:type="spellEnd"/>
      <w:r>
        <w:t xml:space="preserve"> </w:t>
      </w:r>
      <w:proofErr w:type="spellStart"/>
      <w:r>
        <w:t>unn</w:t>
      </w:r>
      <w:proofErr w:type="spellEnd"/>
      <w:r>
        <w:t xml:space="preserve"> </w:t>
      </w:r>
      <w:proofErr w:type="spellStart"/>
      <w:r>
        <w:t>blut</w:t>
      </w:r>
      <w:proofErr w:type="spellEnd"/>
      <w:r>
        <w:t xml:space="preserve"> </w:t>
      </w:r>
      <w:proofErr w:type="spellStart"/>
      <w:r>
        <w:t>niessen</w:t>
      </w:r>
      <w:proofErr w:type="spellEnd"/>
      <w:r>
        <w:t xml:space="preserve"> / wie Jo. 6. d </w:t>
      </w:r>
      <w:proofErr w:type="spellStart"/>
      <w:r>
        <w:t>herr</w:t>
      </w:r>
      <w:proofErr w:type="spellEnd"/>
      <w:r>
        <w:t xml:space="preserve"> da von geprediget hat / </w:t>
      </w:r>
      <w:proofErr w:type="spellStart"/>
      <w:r>
        <w:t>ware</w:t>
      </w:r>
      <w:proofErr w:type="spellEnd"/>
      <w:r>
        <w:t xml:space="preserve"> gemeinschafft haben seins </w:t>
      </w:r>
      <w:proofErr w:type="spellStart"/>
      <w:r>
        <w:t>leybs</w:t>
      </w:r>
      <w:proofErr w:type="spellEnd"/>
      <w:r>
        <w:t xml:space="preserve"> </w:t>
      </w:r>
      <w:proofErr w:type="spellStart"/>
      <w:r>
        <w:t>unn</w:t>
      </w:r>
      <w:proofErr w:type="spellEnd"/>
      <w:r>
        <w:t xml:space="preserve"> </w:t>
      </w:r>
      <w:proofErr w:type="spellStart"/>
      <w:r>
        <w:t>bluts</w:t>
      </w:r>
      <w:proofErr w:type="spellEnd"/>
      <w:r>
        <w:t xml:space="preserve"> / auch durcheinander im </w:t>
      </w:r>
      <w:proofErr w:type="spellStart"/>
      <w:r>
        <w:t>herren</w:t>
      </w:r>
      <w:proofErr w:type="spellEnd"/>
      <w:r>
        <w:t xml:space="preserve"> / ein </w:t>
      </w:r>
      <w:proofErr w:type="spellStart"/>
      <w:r>
        <w:t>brot</w:t>
      </w:r>
      <w:proofErr w:type="spellEnd"/>
      <w:r>
        <w:t xml:space="preserve"> </w:t>
      </w:r>
      <w:proofErr w:type="spellStart"/>
      <w:r>
        <w:t>unnd</w:t>
      </w:r>
      <w:proofErr w:type="spellEnd"/>
      <w:r>
        <w:t xml:space="preserve"> </w:t>
      </w:r>
      <w:proofErr w:type="spellStart"/>
      <w:r>
        <w:t>leyb</w:t>
      </w:r>
      <w:proofErr w:type="spellEnd"/>
      <w:r>
        <w:t xml:space="preserve"> seyen / und beharren / das </w:t>
      </w:r>
      <w:proofErr w:type="spellStart"/>
      <w:r>
        <w:t>gott</w:t>
      </w:r>
      <w:proofErr w:type="spellEnd"/>
      <w:r>
        <w:t xml:space="preserve"> / und unserm </w:t>
      </w:r>
      <w:proofErr w:type="spellStart"/>
      <w:r>
        <w:t>heyland</w:t>
      </w:r>
      <w:proofErr w:type="spellEnd"/>
      <w:r>
        <w:t xml:space="preserve"> Jesu Christo / </w:t>
      </w:r>
      <w:proofErr w:type="spellStart"/>
      <w:r>
        <w:t>eer</w:t>
      </w:r>
      <w:proofErr w:type="spellEnd"/>
      <w:r>
        <w:t xml:space="preserve"> / </w:t>
      </w:r>
      <w:proofErr w:type="spellStart"/>
      <w:r>
        <w:t>preyß</w:t>
      </w:r>
      <w:proofErr w:type="spellEnd"/>
      <w:r>
        <w:t xml:space="preserve"> / d gemein </w:t>
      </w:r>
      <w:proofErr w:type="spellStart"/>
      <w:r>
        <w:t>besserung</w:t>
      </w:r>
      <w:proofErr w:type="spellEnd"/>
      <w:r>
        <w:t xml:space="preserve"> / und uns </w:t>
      </w:r>
      <w:proofErr w:type="spellStart"/>
      <w:r>
        <w:t>ds</w:t>
      </w:r>
      <w:proofErr w:type="spellEnd"/>
      <w:r>
        <w:t xml:space="preserve"> ewig leben bringet. </w:t>
      </w:r>
    </w:p>
    <w:p w14:paraId="69C3C2F6" w14:textId="77777777" w:rsidR="00536190" w:rsidRDefault="00536190" w:rsidP="00536190">
      <w:pPr>
        <w:pStyle w:val="StandardWeb"/>
      </w:pPr>
      <w:r>
        <w:t xml:space="preserve">Der nun hie nach trachten </w:t>
      </w:r>
      <w:proofErr w:type="spellStart"/>
      <w:r>
        <w:t>wil</w:t>
      </w:r>
      <w:proofErr w:type="spellEnd"/>
      <w:r>
        <w:t xml:space="preserve"> / </w:t>
      </w:r>
      <w:proofErr w:type="spellStart"/>
      <w:r>
        <w:t>würt</w:t>
      </w:r>
      <w:proofErr w:type="spellEnd"/>
      <w:r>
        <w:t xml:space="preserve"> d nicht </w:t>
      </w:r>
      <w:proofErr w:type="spellStart"/>
      <w:r>
        <w:t>auß</w:t>
      </w:r>
      <w:proofErr w:type="spellEnd"/>
      <w:r>
        <w:t xml:space="preserve"> den worten Christi / Nemet esset / </w:t>
      </w:r>
      <w:proofErr w:type="spellStart"/>
      <w:r>
        <w:t>diß</w:t>
      </w:r>
      <w:proofErr w:type="spellEnd"/>
      <w:r>
        <w:t xml:space="preserve"> ist mein </w:t>
      </w:r>
      <w:proofErr w:type="spellStart"/>
      <w:r>
        <w:t>leyb</w:t>
      </w:r>
      <w:proofErr w:type="spellEnd"/>
      <w:r>
        <w:t xml:space="preserve"> / </w:t>
      </w:r>
      <w:proofErr w:type="spellStart"/>
      <w:r>
        <w:t>mer</w:t>
      </w:r>
      <w:proofErr w:type="spellEnd"/>
      <w:r>
        <w:t xml:space="preserve"> </w:t>
      </w:r>
      <w:proofErr w:type="spellStart"/>
      <w:r>
        <w:t>gedencken</w:t>
      </w:r>
      <w:proofErr w:type="spellEnd"/>
      <w:r>
        <w:t xml:space="preserve"> und betrachten / das im Christus sein </w:t>
      </w:r>
      <w:proofErr w:type="spellStart"/>
      <w:r>
        <w:t>leyb</w:t>
      </w:r>
      <w:proofErr w:type="spellEnd"/>
      <w:r>
        <w:t xml:space="preserve"> in </w:t>
      </w:r>
      <w:proofErr w:type="spellStart"/>
      <w:r>
        <w:t>tod</w:t>
      </w:r>
      <w:proofErr w:type="spellEnd"/>
      <w:r>
        <w:t xml:space="preserve"> / zu </w:t>
      </w:r>
      <w:proofErr w:type="spellStart"/>
      <w:r>
        <w:t>erloesung</w:t>
      </w:r>
      <w:proofErr w:type="spellEnd"/>
      <w:r>
        <w:t xml:space="preserve"> / dann ins </w:t>
      </w:r>
      <w:proofErr w:type="spellStart"/>
      <w:r>
        <w:t>brot</w:t>
      </w:r>
      <w:proofErr w:type="spellEnd"/>
      <w:r>
        <w:t xml:space="preserve"> zu </w:t>
      </w:r>
      <w:proofErr w:type="spellStart"/>
      <w:r>
        <w:t>leyplicher</w:t>
      </w:r>
      <w:proofErr w:type="spellEnd"/>
      <w:r>
        <w:t xml:space="preserve"> </w:t>
      </w:r>
      <w:proofErr w:type="spellStart"/>
      <w:r>
        <w:t>narung</w:t>
      </w:r>
      <w:proofErr w:type="spellEnd"/>
      <w:r>
        <w:t xml:space="preserve"> / </w:t>
      </w:r>
      <w:proofErr w:type="spellStart"/>
      <w:r>
        <w:t>mer</w:t>
      </w:r>
      <w:proofErr w:type="spellEnd"/>
      <w:r>
        <w:t xml:space="preserve"> </w:t>
      </w:r>
      <w:proofErr w:type="spellStart"/>
      <w:r>
        <w:t>geystlich</w:t>
      </w:r>
      <w:proofErr w:type="spellEnd"/>
      <w:r>
        <w:t xml:space="preserve"> / durch den glauben / dann </w:t>
      </w:r>
      <w:proofErr w:type="spellStart"/>
      <w:r>
        <w:t>leyplich</w:t>
      </w:r>
      <w:proofErr w:type="spellEnd"/>
      <w:r>
        <w:t xml:space="preserve"> durch den </w:t>
      </w:r>
      <w:proofErr w:type="spellStart"/>
      <w:r>
        <w:t>mund</w:t>
      </w:r>
      <w:proofErr w:type="spellEnd"/>
      <w:r>
        <w:t xml:space="preserve"> / zu </w:t>
      </w:r>
      <w:proofErr w:type="spellStart"/>
      <w:r>
        <w:t>niessen</w:t>
      </w:r>
      <w:proofErr w:type="spellEnd"/>
      <w:r>
        <w:t xml:space="preserve"> / geben habe. </w:t>
      </w:r>
    </w:p>
    <w:p w14:paraId="161B528D" w14:textId="77777777" w:rsidR="00536190" w:rsidRDefault="00536190" w:rsidP="00536190">
      <w:pPr>
        <w:pStyle w:val="StandardWeb"/>
      </w:pPr>
      <w:r>
        <w:t xml:space="preserve">Der </w:t>
      </w:r>
      <w:proofErr w:type="spellStart"/>
      <w:r>
        <w:t>geyst</w:t>
      </w:r>
      <w:proofErr w:type="spellEnd"/>
      <w:r>
        <w:t xml:space="preserve"> spricht je / so </w:t>
      </w:r>
      <w:proofErr w:type="spellStart"/>
      <w:r>
        <w:t>offt</w:t>
      </w:r>
      <w:proofErr w:type="spellEnd"/>
      <w:r>
        <w:t xml:space="preserve"> </w:t>
      </w:r>
      <w:proofErr w:type="spellStart"/>
      <w:r>
        <w:t>ir</w:t>
      </w:r>
      <w:proofErr w:type="spellEnd"/>
      <w:r>
        <w:t xml:space="preserve"> </w:t>
      </w:r>
      <w:proofErr w:type="spellStart"/>
      <w:r>
        <w:t>dz</w:t>
      </w:r>
      <w:proofErr w:type="spellEnd"/>
      <w:r>
        <w:t xml:space="preserve"> </w:t>
      </w:r>
      <w:proofErr w:type="spellStart"/>
      <w:r>
        <w:t>brot</w:t>
      </w:r>
      <w:proofErr w:type="spellEnd"/>
      <w:r>
        <w:t xml:space="preserve"> esset und </w:t>
      </w:r>
      <w:proofErr w:type="spellStart"/>
      <w:r>
        <w:t>disen</w:t>
      </w:r>
      <w:proofErr w:type="spellEnd"/>
      <w:r>
        <w:t xml:space="preserve"> </w:t>
      </w:r>
      <w:proofErr w:type="spellStart"/>
      <w:r>
        <w:t>kelch</w:t>
      </w:r>
      <w:proofErr w:type="spellEnd"/>
      <w:r>
        <w:t xml:space="preserve"> </w:t>
      </w:r>
      <w:proofErr w:type="spellStart"/>
      <w:r>
        <w:t>drincket</w:t>
      </w:r>
      <w:proofErr w:type="spellEnd"/>
      <w:r>
        <w:t xml:space="preserve"> / </w:t>
      </w:r>
      <w:proofErr w:type="spellStart"/>
      <w:r>
        <w:t>solt</w:t>
      </w:r>
      <w:proofErr w:type="spellEnd"/>
      <w:r>
        <w:t xml:space="preserve"> </w:t>
      </w:r>
      <w:proofErr w:type="spellStart"/>
      <w:r>
        <w:t>ir</w:t>
      </w:r>
      <w:proofErr w:type="spellEnd"/>
      <w:r>
        <w:t xml:space="preserve"> des </w:t>
      </w:r>
      <w:proofErr w:type="spellStart"/>
      <w:r>
        <w:t>herren</w:t>
      </w:r>
      <w:proofErr w:type="spellEnd"/>
      <w:r>
        <w:t xml:space="preserve"> todt verkünden / nicht sagt er / die wunderliche </w:t>
      </w:r>
      <w:proofErr w:type="spellStart"/>
      <w:r>
        <w:t>gutthat</w:t>
      </w:r>
      <w:proofErr w:type="spellEnd"/>
      <w:r>
        <w:t xml:space="preserve"> / das er sein </w:t>
      </w:r>
      <w:proofErr w:type="spellStart"/>
      <w:r>
        <w:t>leyb</w:t>
      </w:r>
      <w:proofErr w:type="spellEnd"/>
      <w:r>
        <w:t xml:space="preserve"> im </w:t>
      </w:r>
      <w:proofErr w:type="spellStart"/>
      <w:r>
        <w:t>brot</w:t>
      </w:r>
      <w:proofErr w:type="spellEnd"/>
      <w:r>
        <w:t xml:space="preserve"> / und sein </w:t>
      </w:r>
      <w:proofErr w:type="spellStart"/>
      <w:r>
        <w:t>blut</w:t>
      </w:r>
      <w:proofErr w:type="spellEnd"/>
      <w:r>
        <w:t xml:space="preserve"> im </w:t>
      </w:r>
      <w:proofErr w:type="spellStart"/>
      <w:r>
        <w:t>weyn</w:t>
      </w:r>
      <w:proofErr w:type="spellEnd"/>
      <w:r>
        <w:t xml:space="preserve"> / zu </w:t>
      </w:r>
      <w:proofErr w:type="spellStart"/>
      <w:r>
        <w:t>leyplicher</w:t>
      </w:r>
      <w:proofErr w:type="spellEnd"/>
      <w:r>
        <w:t xml:space="preserve"> </w:t>
      </w:r>
      <w:proofErr w:type="spellStart"/>
      <w:r>
        <w:t>speyß</w:t>
      </w:r>
      <w:proofErr w:type="spellEnd"/>
      <w:r>
        <w:t xml:space="preserve"> und </w:t>
      </w:r>
      <w:proofErr w:type="spellStart"/>
      <w:r>
        <w:t>dranck</w:t>
      </w:r>
      <w:proofErr w:type="spellEnd"/>
      <w:r>
        <w:t xml:space="preserve"> gibt / als </w:t>
      </w:r>
      <w:proofErr w:type="spellStart"/>
      <w:r>
        <w:t>diß</w:t>
      </w:r>
      <w:proofErr w:type="spellEnd"/>
      <w:r>
        <w:t xml:space="preserve"> </w:t>
      </w:r>
      <w:proofErr w:type="spellStart"/>
      <w:r>
        <w:t>etlich</w:t>
      </w:r>
      <w:proofErr w:type="spellEnd"/>
      <w:r>
        <w:t xml:space="preserve"> on allen </w:t>
      </w:r>
      <w:proofErr w:type="spellStart"/>
      <w:r>
        <w:t>befelch</w:t>
      </w:r>
      <w:proofErr w:type="spellEnd"/>
      <w:r>
        <w:t xml:space="preserve"> Christi / und </w:t>
      </w:r>
      <w:proofErr w:type="spellStart"/>
      <w:r>
        <w:t>exempel</w:t>
      </w:r>
      <w:proofErr w:type="spellEnd"/>
      <w:r>
        <w:t xml:space="preserve"> der </w:t>
      </w:r>
      <w:proofErr w:type="spellStart"/>
      <w:r>
        <w:t>geschrifft</w:t>
      </w:r>
      <w:proofErr w:type="spellEnd"/>
      <w:r>
        <w:t xml:space="preserve"> predigen. Der </w:t>
      </w:r>
      <w:proofErr w:type="spellStart"/>
      <w:r>
        <w:t>herr</w:t>
      </w:r>
      <w:proofErr w:type="spellEnd"/>
      <w:r>
        <w:t xml:space="preserve"> hat </w:t>
      </w:r>
      <w:proofErr w:type="spellStart"/>
      <w:r>
        <w:t>diß</w:t>
      </w:r>
      <w:proofErr w:type="spellEnd"/>
      <w:r>
        <w:t xml:space="preserve"> auch hell gnug angezeigt / in dem </w:t>
      </w:r>
      <w:proofErr w:type="spellStart"/>
      <w:r>
        <w:t>dz</w:t>
      </w:r>
      <w:proofErr w:type="spellEnd"/>
      <w:r>
        <w:t xml:space="preserve"> er gleich </w:t>
      </w:r>
      <w:proofErr w:type="spellStart"/>
      <w:r>
        <w:t>ddruff</w:t>
      </w:r>
      <w:proofErr w:type="spellEnd"/>
      <w:r>
        <w:t xml:space="preserve"> als er von dem </w:t>
      </w:r>
      <w:proofErr w:type="spellStart"/>
      <w:r>
        <w:t>dargebottnen</w:t>
      </w:r>
      <w:proofErr w:type="spellEnd"/>
      <w:r>
        <w:t xml:space="preserve"> </w:t>
      </w:r>
      <w:proofErr w:type="spellStart"/>
      <w:r>
        <w:t>brot</w:t>
      </w:r>
      <w:proofErr w:type="spellEnd"/>
      <w:r>
        <w:t xml:space="preserve"> gesagt hat / </w:t>
      </w:r>
      <w:proofErr w:type="spellStart"/>
      <w:r>
        <w:t>diß</w:t>
      </w:r>
      <w:proofErr w:type="spellEnd"/>
      <w:r>
        <w:t xml:space="preserve"> ist </w:t>
      </w:r>
      <w:proofErr w:type="spellStart"/>
      <w:r>
        <w:t>meyn</w:t>
      </w:r>
      <w:proofErr w:type="spellEnd"/>
      <w:r>
        <w:t xml:space="preserve"> </w:t>
      </w:r>
      <w:proofErr w:type="spellStart"/>
      <w:r>
        <w:t>leyb</w:t>
      </w:r>
      <w:proofErr w:type="spellEnd"/>
      <w:r>
        <w:t xml:space="preserve"> / sprach / der für </w:t>
      </w:r>
      <w:proofErr w:type="spellStart"/>
      <w:r>
        <w:t>eüch</w:t>
      </w:r>
      <w:proofErr w:type="spellEnd"/>
      <w:r>
        <w:t xml:space="preserve"> hingeben / oder gebrochen </w:t>
      </w:r>
      <w:proofErr w:type="spellStart"/>
      <w:r>
        <w:t>würt</w:t>
      </w:r>
      <w:proofErr w:type="spellEnd"/>
      <w:r>
        <w:t xml:space="preserve"> / das eins ist. </w:t>
      </w:r>
    </w:p>
    <w:p w14:paraId="313AB661" w14:textId="77777777" w:rsidR="00536190" w:rsidRDefault="00536190" w:rsidP="00536190">
      <w:pPr>
        <w:pStyle w:val="StandardWeb"/>
      </w:pPr>
      <w:r>
        <w:t xml:space="preserve">Nun freylich / so wir zu </w:t>
      </w:r>
      <w:proofErr w:type="spellStart"/>
      <w:r>
        <w:t>hertzen</w:t>
      </w:r>
      <w:proofErr w:type="spellEnd"/>
      <w:r>
        <w:t xml:space="preserve"> </w:t>
      </w:r>
      <w:proofErr w:type="spellStart"/>
      <w:r>
        <w:t>fasseten</w:t>
      </w:r>
      <w:proofErr w:type="spellEnd"/>
      <w:r>
        <w:t xml:space="preserve"> / </w:t>
      </w:r>
      <w:proofErr w:type="spellStart"/>
      <w:r>
        <w:t>diße</w:t>
      </w:r>
      <w:proofErr w:type="spellEnd"/>
      <w:r>
        <w:t xml:space="preserve"> sein unvergleichliche liebe unsers </w:t>
      </w:r>
      <w:proofErr w:type="spellStart"/>
      <w:r>
        <w:t>herren</w:t>
      </w:r>
      <w:proofErr w:type="spellEnd"/>
      <w:r>
        <w:t xml:space="preserve"> / das er sein </w:t>
      </w:r>
      <w:proofErr w:type="spellStart"/>
      <w:r>
        <w:t>leyb</w:t>
      </w:r>
      <w:proofErr w:type="spellEnd"/>
      <w:r>
        <w:t xml:space="preserve"> und </w:t>
      </w:r>
      <w:proofErr w:type="spellStart"/>
      <w:r>
        <w:t>blut</w:t>
      </w:r>
      <w:proofErr w:type="spellEnd"/>
      <w:r>
        <w:t xml:space="preserve"> / für uns in </w:t>
      </w:r>
      <w:proofErr w:type="spellStart"/>
      <w:r>
        <w:t>tod</w:t>
      </w:r>
      <w:proofErr w:type="spellEnd"/>
      <w:r>
        <w:t xml:space="preserve"> geben hat das </w:t>
      </w:r>
      <w:proofErr w:type="spellStart"/>
      <w:r>
        <w:t>ye</w:t>
      </w:r>
      <w:proofErr w:type="spellEnd"/>
      <w:r>
        <w:t xml:space="preserve"> etwas </w:t>
      </w:r>
      <w:proofErr w:type="spellStart"/>
      <w:r>
        <w:t>mer</w:t>
      </w:r>
      <w:proofErr w:type="spellEnd"/>
      <w:r>
        <w:t xml:space="preserve"> ist / dann das selbig zu </w:t>
      </w:r>
      <w:proofErr w:type="spellStart"/>
      <w:r>
        <w:t>brot</w:t>
      </w:r>
      <w:proofErr w:type="spellEnd"/>
      <w:r>
        <w:t xml:space="preserve"> und </w:t>
      </w:r>
      <w:proofErr w:type="spellStart"/>
      <w:r>
        <w:t>weyn</w:t>
      </w:r>
      <w:proofErr w:type="spellEnd"/>
      <w:r>
        <w:t xml:space="preserve"> machen / on einig </w:t>
      </w:r>
      <w:proofErr w:type="spellStart"/>
      <w:r>
        <w:t>empfindtnüß</w:t>
      </w:r>
      <w:proofErr w:type="spellEnd"/>
      <w:r>
        <w:t xml:space="preserve"> des </w:t>
      </w:r>
      <w:proofErr w:type="spellStart"/>
      <w:r>
        <w:t>leydens</w:t>
      </w:r>
      <w:proofErr w:type="spellEnd"/>
      <w:r>
        <w:t xml:space="preserve"> oder </w:t>
      </w:r>
      <w:proofErr w:type="spellStart"/>
      <w:r>
        <w:t>endrung</w:t>
      </w:r>
      <w:proofErr w:type="spellEnd"/>
      <w:r>
        <w:t xml:space="preserve"> / und </w:t>
      </w:r>
      <w:proofErr w:type="spellStart"/>
      <w:r>
        <w:t>wolten</w:t>
      </w:r>
      <w:proofErr w:type="spellEnd"/>
      <w:r>
        <w:t xml:space="preserve"> solche lieb wie Christlich / verkündigen und predigen / wurden wir on </w:t>
      </w:r>
      <w:proofErr w:type="spellStart"/>
      <w:r>
        <w:t>zweyfel</w:t>
      </w:r>
      <w:proofErr w:type="spellEnd"/>
      <w:r>
        <w:t xml:space="preserve"> wenig </w:t>
      </w:r>
      <w:proofErr w:type="spellStart"/>
      <w:r>
        <w:t>gedencken</w:t>
      </w:r>
      <w:proofErr w:type="spellEnd"/>
      <w:r>
        <w:t xml:space="preserve"> / was im </w:t>
      </w:r>
      <w:proofErr w:type="spellStart"/>
      <w:r>
        <w:t>brot</w:t>
      </w:r>
      <w:proofErr w:type="spellEnd"/>
      <w:r>
        <w:t xml:space="preserve"> oder </w:t>
      </w:r>
      <w:proofErr w:type="spellStart"/>
      <w:r>
        <w:t>weyn</w:t>
      </w:r>
      <w:proofErr w:type="spellEnd"/>
      <w:r>
        <w:t xml:space="preserve"> </w:t>
      </w:r>
      <w:proofErr w:type="spellStart"/>
      <w:r>
        <w:t>were</w:t>
      </w:r>
      <w:proofErr w:type="spellEnd"/>
      <w:r>
        <w:t xml:space="preserve"> / </w:t>
      </w:r>
      <w:proofErr w:type="spellStart"/>
      <w:r>
        <w:t>unn</w:t>
      </w:r>
      <w:proofErr w:type="spellEnd"/>
      <w:r>
        <w:t xml:space="preserve"> uns </w:t>
      </w:r>
      <w:proofErr w:type="spellStart"/>
      <w:r>
        <w:t>wol</w:t>
      </w:r>
      <w:proofErr w:type="spellEnd"/>
      <w:r>
        <w:t xml:space="preserve"> lassen gnug sein / das selbig essen und </w:t>
      </w:r>
      <w:proofErr w:type="spellStart"/>
      <w:r>
        <w:t>trincken</w:t>
      </w:r>
      <w:proofErr w:type="spellEnd"/>
      <w:r>
        <w:t xml:space="preserve"> / </w:t>
      </w:r>
      <w:proofErr w:type="spellStart"/>
      <w:r>
        <w:t>welchs</w:t>
      </w:r>
      <w:proofErr w:type="spellEnd"/>
      <w:r>
        <w:t xml:space="preserve"> der </w:t>
      </w:r>
      <w:proofErr w:type="spellStart"/>
      <w:r>
        <w:t>herr</w:t>
      </w:r>
      <w:proofErr w:type="spellEnd"/>
      <w:r>
        <w:t xml:space="preserve"> allein geheissen hat / </w:t>
      </w:r>
      <w:proofErr w:type="spellStart"/>
      <w:r>
        <w:t>unn</w:t>
      </w:r>
      <w:proofErr w:type="spellEnd"/>
      <w:r>
        <w:t xml:space="preserve"> kein Apostel </w:t>
      </w:r>
      <w:proofErr w:type="spellStart"/>
      <w:r>
        <w:t>weyter</w:t>
      </w:r>
      <w:proofErr w:type="spellEnd"/>
      <w:r>
        <w:t xml:space="preserve"> </w:t>
      </w:r>
      <w:proofErr w:type="spellStart"/>
      <w:r>
        <w:t>gelert</w:t>
      </w:r>
      <w:proofErr w:type="spellEnd"/>
      <w:r>
        <w:t xml:space="preserve"> oder prediget. </w:t>
      </w:r>
      <w:proofErr w:type="spellStart"/>
      <w:r>
        <w:t>Unnd</w:t>
      </w:r>
      <w:proofErr w:type="spellEnd"/>
      <w:r>
        <w:t xml:space="preserve"> als dann </w:t>
      </w:r>
      <w:proofErr w:type="spellStart"/>
      <w:r>
        <w:t>were</w:t>
      </w:r>
      <w:proofErr w:type="spellEnd"/>
      <w:r>
        <w:t xml:space="preserve"> licht zu </w:t>
      </w:r>
      <w:proofErr w:type="spellStart"/>
      <w:r>
        <w:t>verston</w:t>
      </w:r>
      <w:proofErr w:type="spellEnd"/>
      <w:r>
        <w:t xml:space="preserve"> / </w:t>
      </w:r>
      <w:proofErr w:type="spellStart"/>
      <w:r>
        <w:t>wz</w:t>
      </w:r>
      <w:proofErr w:type="spellEnd"/>
      <w:r>
        <w:t xml:space="preserve"> sinn </w:t>
      </w:r>
      <w:proofErr w:type="spellStart"/>
      <w:r>
        <w:t>dise</w:t>
      </w:r>
      <w:proofErr w:type="spellEnd"/>
      <w:r>
        <w:t xml:space="preserve"> </w:t>
      </w:r>
      <w:proofErr w:type="spellStart"/>
      <w:r>
        <w:t>wort</w:t>
      </w:r>
      <w:proofErr w:type="spellEnd"/>
      <w:r>
        <w:t xml:space="preserve"> / </w:t>
      </w:r>
      <w:proofErr w:type="spellStart"/>
      <w:r>
        <w:t>diß</w:t>
      </w:r>
      <w:proofErr w:type="spellEnd"/>
      <w:r>
        <w:t xml:space="preserve"> ist mein </w:t>
      </w:r>
      <w:proofErr w:type="spellStart"/>
      <w:r>
        <w:t>leyb</w:t>
      </w:r>
      <w:proofErr w:type="spellEnd"/>
      <w:r>
        <w:t xml:space="preserve"> / </w:t>
      </w:r>
      <w:proofErr w:type="spellStart"/>
      <w:r>
        <w:t>hetten</w:t>
      </w:r>
      <w:proofErr w:type="spellEnd"/>
      <w:r>
        <w:t xml:space="preserve"> / </w:t>
      </w:r>
      <w:proofErr w:type="spellStart"/>
      <w:r>
        <w:t>unn</w:t>
      </w:r>
      <w:proofErr w:type="spellEnd"/>
      <w:r>
        <w:t xml:space="preserve"> was von dem </w:t>
      </w:r>
      <w:proofErr w:type="spellStart"/>
      <w:r>
        <w:t>brot</w:t>
      </w:r>
      <w:proofErr w:type="spellEnd"/>
      <w:r>
        <w:t xml:space="preserve"> des </w:t>
      </w:r>
      <w:proofErr w:type="spellStart"/>
      <w:r>
        <w:t>herren</w:t>
      </w:r>
      <w:proofErr w:type="spellEnd"/>
      <w:r>
        <w:t xml:space="preserve"> zu halten </w:t>
      </w:r>
      <w:proofErr w:type="spellStart"/>
      <w:r>
        <w:t>were</w:t>
      </w:r>
      <w:proofErr w:type="spellEnd"/>
      <w:r>
        <w:t xml:space="preserve">. Er hat vor sein </w:t>
      </w:r>
      <w:proofErr w:type="spellStart"/>
      <w:r>
        <w:t>leyb</w:t>
      </w:r>
      <w:proofErr w:type="spellEnd"/>
      <w:r>
        <w:t xml:space="preserve"> zur </w:t>
      </w:r>
      <w:proofErr w:type="spellStart"/>
      <w:r>
        <w:t>speyse</w:t>
      </w:r>
      <w:proofErr w:type="spellEnd"/>
      <w:r>
        <w:t xml:space="preserve"> und sein </w:t>
      </w:r>
      <w:proofErr w:type="spellStart"/>
      <w:r>
        <w:t>blut</w:t>
      </w:r>
      <w:proofErr w:type="spellEnd"/>
      <w:r>
        <w:t xml:space="preserve"> zum </w:t>
      </w:r>
      <w:proofErr w:type="spellStart"/>
      <w:r>
        <w:t>dranck</w:t>
      </w:r>
      <w:proofErr w:type="spellEnd"/>
      <w:r>
        <w:t xml:space="preserve"> gemacht Joh. 6. und </w:t>
      </w:r>
      <w:proofErr w:type="spellStart"/>
      <w:r>
        <w:t>wolt</w:t>
      </w:r>
      <w:proofErr w:type="spellEnd"/>
      <w:r>
        <w:t xml:space="preserve"> seine jünger </w:t>
      </w:r>
      <w:proofErr w:type="spellStart"/>
      <w:r>
        <w:t>auff</w:t>
      </w:r>
      <w:proofErr w:type="spellEnd"/>
      <w:r>
        <w:t xml:space="preserve"> </w:t>
      </w:r>
      <w:proofErr w:type="spellStart"/>
      <w:r>
        <w:t>diß</w:t>
      </w:r>
      <w:proofErr w:type="spellEnd"/>
      <w:r>
        <w:t xml:space="preserve"> mal des </w:t>
      </w:r>
      <w:proofErr w:type="spellStart"/>
      <w:r>
        <w:t>erynnern</w:t>
      </w:r>
      <w:proofErr w:type="spellEnd"/>
      <w:r>
        <w:t xml:space="preserve"> / </w:t>
      </w:r>
      <w:proofErr w:type="spellStart"/>
      <w:r>
        <w:t>unnd</w:t>
      </w:r>
      <w:proofErr w:type="spellEnd"/>
      <w:r>
        <w:t xml:space="preserve"> </w:t>
      </w:r>
      <w:proofErr w:type="spellStart"/>
      <w:r>
        <w:t>hernacher</w:t>
      </w:r>
      <w:proofErr w:type="spellEnd"/>
      <w:r>
        <w:t xml:space="preserve"> auch zu </w:t>
      </w:r>
      <w:proofErr w:type="spellStart"/>
      <w:r>
        <w:t>bedencken</w:t>
      </w:r>
      <w:proofErr w:type="spellEnd"/>
      <w:r>
        <w:t xml:space="preserve"> / </w:t>
      </w:r>
      <w:proofErr w:type="spellStart"/>
      <w:r>
        <w:t>befolhen</w:t>
      </w:r>
      <w:proofErr w:type="spellEnd"/>
      <w:r>
        <w:t xml:space="preserve"> / das er sein </w:t>
      </w:r>
      <w:proofErr w:type="spellStart"/>
      <w:r>
        <w:t>leyb</w:t>
      </w:r>
      <w:proofErr w:type="spellEnd"/>
      <w:r>
        <w:t xml:space="preserve"> und </w:t>
      </w:r>
      <w:proofErr w:type="spellStart"/>
      <w:r>
        <w:t>blut</w:t>
      </w:r>
      <w:proofErr w:type="spellEnd"/>
      <w:r>
        <w:t xml:space="preserve"> / für </w:t>
      </w:r>
      <w:proofErr w:type="spellStart"/>
      <w:r>
        <w:t>ire</w:t>
      </w:r>
      <w:proofErr w:type="spellEnd"/>
      <w:r>
        <w:t xml:space="preserve"> </w:t>
      </w:r>
      <w:proofErr w:type="spellStart"/>
      <w:r>
        <w:t>erloesung</w:t>
      </w:r>
      <w:proofErr w:type="spellEnd"/>
      <w:r>
        <w:t xml:space="preserve"> </w:t>
      </w:r>
      <w:proofErr w:type="spellStart"/>
      <w:r>
        <w:t>yetzt</w:t>
      </w:r>
      <w:proofErr w:type="spellEnd"/>
      <w:r>
        <w:t xml:space="preserve"> in </w:t>
      </w:r>
      <w:proofErr w:type="spellStart"/>
      <w:r>
        <w:t>tod</w:t>
      </w:r>
      <w:proofErr w:type="spellEnd"/>
      <w:r>
        <w:t xml:space="preserve"> gebe. Also </w:t>
      </w:r>
      <w:proofErr w:type="spellStart"/>
      <w:r>
        <w:t>nam</w:t>
      </w:r>
      <w:proofErr w:type="spellEnd"/>
      <w:r>
        <w:t xml:space="preserve"> er </w:t>
      </w:r>
      <w:proofErr w:type="spellStart"/>
      <w:r>
        <w:t>dz</w:t>
      </w:r>
      <w:proofErr w:type="spellEnd"/>
      <w:r>
        <w:t xml:space="preserve"> </w:t>
      </w:r>
      <w:proofErr w:type="spellStart"/>
      <w:r>
        <w:t>brot</w:t>
      </w:r>
      <w:proofErr w:type="spellEnd"/>
      <w:r>
        <w:t xml:space="preserve"> / </w:t>
      </w:r>
      <w:proofErr w:type="spellStart"/>
      <w:r>
        <w:t>danckt</w:t>
      </w:r>
      <w:proofErr w:type="spellEnd"/>
      <w:r>
        <w:t xml:space="preserve"> / brachs / und gab es </w:t>
      </w:r>
      <w:proofErr w:type="spellStart"/>
      <w:r>
        <w:t>jnen</w:t>
      </w:r>
      <w:proofErr w:type="spellEnd"/>
      <w:r>
        <w:t xml:space="preserve"> / und sagt / </w:t>
      </w:r>
      <w:proofErr w:type="spellStart"/>
      <w:r>
        <w:t>diß</w:t>
      </w:r>
      <w:proofErr w:type="spellEnd"/>
      <w:r>
        <w:t xml:space="preserve"> ist mein </w:t>
      </w:r>
      <w:proofErr w:type="spellStart"/>
      <w:r>
        <w:t>leyb</w:t>
      </w:r>
      <w:proofErr w:type="spellEnd"/>
      <w:r>
        <w:t xml:space="preserve"> / der für </w:t>
      </w:r>
      <w:proofErr w:type="spellStart"/>
      <w:r>
        <w:t>eüch</w:t>
      </w:r>
      <w:proofErr w:type="spellEnd"/>
      <w:r>
        <w:t xml:space="preserve"> geben </w:t>
      </w:r>
      <w:proofErr w:type="spellStart"/>
      <w:r>
        <w:t>würt</w:t>
      </w:r>
      <w:proofErr w:type="spellEnd"/>
      <w:r>
        <w:t xml:space="preserve">. Als </w:t>
      </w:r>
      <w:proofErr w:type="spellStart"/>
      <w:r>
        <w:t>wolt</w:t>
      </w:r>
      <w:proofErr w:type="spellEnd"/>
      <w:r>
        <w:t xml:space="preserve"> er sagen / seht / esset </w:t>
      </w:r>
      <w:proofErr w:type="spellStart"/>
      <w:r>
        <w:t>diß</w:t>
      </w:r>
      <w:proofErr w:type="spellEnd"/>
      <w:r>
        <w:t xml:space="preserve"> </w:t>
      </w:r>
      <w:proofErr w:type="spellStart"/>
      <w:r>
        <w:t>brot</w:t>
      </w:r>
      <w:proofErr w:type="spellEnd"/>
      <w:r>
        <w:t xml:space="preserve"> / wie ich </w:t>
      </w:r>
      <w:proofErr w:type="spellStart"/>
      <w:r>
        <w:t>eüch</w:t>
      </w:r>
      <w:proofErr w:type="spellEnd"/>
      <w:r>
        <w:t xml:space="preserve"> </w:t>
      </w:r>
      <w:proofErr w:type="spellStart"/>
      <w:r>
        <w:t>dz</w:t>
      </w:r>
      <w:proofErr w:type="spellEnd"/>
      <w:r>
        <w:t xml:space="preserve"> zur </w:t>
      </w:r>
      <w:proofErr w:type="spellStart"/>
      <w:r>
        <w:t>leyplichen</w:t>
      </w:r>
      <w:proofErr w:type="spellEnd"/>
      <w:r>
        <w:t xml:space="preserve"> </w:t>
      </w:r>
      <w:proofErr w:type="spellStart"/>
      <w:r>
        <w:t>spise</w:t>
      </w:r>
      <w:proofErr w:type="spellEnd"/>
      <w:r>
        <w:t xml:space="preserve"> / den </w:t>
      </w:r>
      <w:proofErr w:type="spellStart"/>
      <w:r>
        <w:t>ir</w:t>
      </w:r>
      <w:proofErr w:type="spellEnd"/>
      <w:r>
        <w:t xml:space="preserve"> durch den glauben </w:t>
      </w:r>
      <w:proofErr w:type="spellStart"/>
      <w:r>
        <w:t>niessen</w:t>
      </w:r>
      <w:proofErr w:type="spellEnd"/>
      <w:r>
        <w:t xml:space="preserve"> </w:t>
      </w:r>
      <w:proofErr w:type="spellStart"/>
      <w:r>
        <w:t>solt</w:t>
      </w:r>
      <w:proofErr w:type="spellEnd"/>
      <w:r>
        <w:t xml:space="preserve"> / so werdet </w:t>
      </w:r>
      <w:proofErr w:type="spellStart"/>
      <w:r>
        <w:t>ir</w:t>
      </w:r>
      <w:proofErr w:type="spellEnd"/>
      <w:r>
        <w:t xml:space="preserve"> ewig leben haben / wie in </w:t>
      </w:r>
      <w:proofErr w:type="spellStart"/>
      <w:r>
        <w:t>propheten</w:t>
      </w:r>
      <w:proofErr w:type="spellEnd"/>
      <w:r>
        <w:t xml:space="preserve"> </w:t>
      </w:r>
      <w:proofErr w:type="spellStart"/>
      <w:r>
        <w:t>gewissagt</w:t>
      </w:r>
      <w:proofErr w:type="spellEnd"/>
      <w:r>
        <w:t xml:space="preserve"> von mir und ich </w:t>
      </w:r>
      <w:proofErr w:type="spellStart"/>
      <w:r>
        <w:t>eüch</w:t>
      </w:r>
      <w:proofErr w:type="spellEnd"/>
      <w:r>
        <w:t xml:space="preserve"> vor </w:t>
      </w:r>
      <w:proofErr w:type="spellStart"/>
      <w:r>
        <w:t>eüch</w:t>
      </w:r>
      <w:proofErr w:type="spellEnd"/>
      <w:r>
        <w:t xml:space="preserve"> </w:t>
      </w:r>
      <w:proofErr w:type="spellStart"/>
      <w:r>
        <w:t>vheissen</w:t>
      </w:r>
      <w:proofErr w:type="spellEnd"/>
      <w:r>
        <w:t xml:space="preserve"> hab. Jetzund ist es schon an dem / </w:t>
      </w:r>
      <w:proofErr w:type="spellStart"/>
      <w:r>
        <w:t>jetz</w:t>
      </w:r>
      <w:proofErr w:type="spellEnd"/>
      <w:r>
        <w:t xml:space="preserve"> </w:t>
      </w:r>
      <w:proofErr w:type="spellStart"/>
      <w:r>
        <w:t>würt</w:t>
      </w:r>
      <w:proofErr w:type="spellEnd"/>
      <w:r>
        <w:t xml:space="preserve"> </w:t>
      </w:r>
      <w:proofErr w:type="spellStart"/>
      <w:r>
        <w:t>diser</w:t>
      </w:r>
      <w:proofErr w:type="spellEnd"/>
      <w:r>
        <w:t xml:space="preserve"> mein </w:t>
      </w:r>
      <w:proofErr w:type="spellStart"/>
      <w:r>
        <w:t>leyb</w:t>
      </w:r>
      <w:proofErr w:type="spellEnd"/>
      <w:r>
        <w:t xml:space="preserve"> schon für </w:t>
      </w:r>
      <w:proofErr w:type="spellStart"/>
      <w:r>
        <w:t>eüch</w:t>
      </w:r>
      <w:proofErr w:type="spellEnd"/>
      <w:r>
        <w:t xml:space="preserve"> hingeben / </w:t>
      </w:r>
      <w:proofErr w:type="spellStart"/>
      <w:r>
        <w:t>unn</w:t>
      </w:r>
      <w:proofErr w:type="spellEnd"/>
      <w:r>
        <w:t xml:space="preserve"> also gleich wie </w:t>
      </w:r>
      <w:proofErr w:type="spellStart"/>
      <w:r>
        <w:t>brot</w:t>
      </w:r>
      <w:proofErr w:type="spellEnd"/>
      <w:r>
        <w:t xml:space="preserve"> dar gebrochen / </w:t>
      </w:r>
      <w:proofErr w:type="spellStart"/>
      <w:r>
        <w:t>dz</w:t>
      </w:r>
      <w:proofErr w:type="spellEnd"/>
      <w:r>
        <w:t xml:space="preserve"> </w:t>
      </w:r>
      <w:proofErr w:type="spellStart"/>
      <w:r>
        <w:t>ir</w:t>
      </w:r>
      <w:proofErr w:type="spellEnd"/>
      <w:r>
        <w:t xml:space="preserve"> von </w:t>
      </w:r>
      <w:proofErr w:type="spellStart"/>
      <w:r>
        <w:t>disem</w:t>
      </w:r>
      <w:proofErr w:type="spellEnd"/>
      <w:r>
        <w:t xml:space="preserve"> </w:t>
      </w:r>
      <w:proofErr w:type="spellStart"/>
      <w:r>
        <w:t>himelbrot</w:t>
      </w:r>
      <w:proofErr w:type="spellEnd"/>
      <w:r>
        <w:t xml:space="preserve"> </w:t>
      </w:r>
      <w:proofErr w:type="spellStart"/>
      <w:r>
        <w:t>unn</w:t>
      </w:r>
      <w:proofErr w:type="spellEnd"/>
      <w:r>
        <w:t xml:space="preserve"> waren </w:t>
      </w:r>
      <w:proofErr w:type="spellStart"/>
      <w:r>
        <w:t>osterlemblin</w:t>
      </w:r>
      <w:proofErr w:type="spellEnd"/>
      <w:r>
        <w:t xml:space="preserve"> essen sollen / </w:t>
      </w:r>
      <w:proofErr w:type="spellStart"/>
      <w:r>
        <w:t>unn</w:t>
      </w:r>
      <w:proofErr w:type="spellEnd"/>
      <w:r>
        <w:t xml:space="preserve"> ewiglich des leben / </w:t>
      </w:r>
      <w:proofErr w:type="spellStart"/>
      <w:r>
        <w:t>unn</w:t>
      </w:r>
      <w:proofErr w:type="spellEnd"/>
      <w:r>
        <w:t xml:space="preserve"> </w:t>
      </w:r>
      <w:proofErr w:type="spellStart"/>
      <w:r>
        <w:t>froelich</w:t>
      </w:r>
      <w:proofErr w:type="spellEnd"/>
      <w:r>
        <w:t xml:space="preserve"> sein. </w:t>
      </w:r>
    </w:p>
    <w:p w14:paraId="347361D5" w14:textId="77777777" w:rsidR="00536190" w:rsidRDefault="00536190" w:rsidP="00536190">
      <w:pPr>
        <w:pStyle w:val="StandardWeb"/>
      </w:pPr>
      <w:proofErr w:type="spellStart"/>
      <w:r>
        <w:t>Diser</w:t>
      </w:r>
      <w:proofErr w:type="spellEnd"/>
      <w:r>
        <w:t xml:space="preserve"> verstand wurde on </w:t>
      </w:r>
      <w:proofErr w:type="spellStart"/>
      <w:r>
        <w:t>zwifel</w:t>
      </w:r>
      <w:proofErr w:type="spellEnd"/>
      <w:r>
        <w:t xml:space="preserve"> uns gefallen / wo wir mit </w:t>
      </w:r>
      <w:proofErr w:type="spellStart"/>
      <w:r>
        <w:t>einfaltigen</w:t>
      </w:r>
      <w:proofErr w:type="spellEnd"/>
      <w:r>
        <w:t xml:space="preserve"> </w:t>
      </w:r>
      <w:proofErr w:type="spellStart"/>
      <w:r>
        <w:t>augen</w:t>
      </w:r>
      <w:proofErr w:type="spellEnd"/>
      <w:r>
        <w:t xml:space="preserve"> die </w:t>
      </w:r>
      <w:proofErr w:type="spellStart"/>
      <w:r>
        <w:t>wort</w:t>
      </w:r>
      <w:proofErr w:type="spellEnd"/>
      <w:r>
        <w:t xml:space="preserve"> des </w:t>
      </w:r>
      <w:proofErr w:type="spellStart"/>
      <w:r>
        <w:t>geists</w:t>
      </w:r>
      <w:proofErr w:type="spellEnd"/>
      <w:r>
        <w:t xml:space="preserve"> ansehen. Allenthalben nennet ers </w:t>
      </w:r>
      <w:proofErr w:type="spellStart"/>
      <w:r>
        <w:t>brot</w:t>
      </w:r>
      <w:proofErr w:type="spellEnd"/>
      <w:r>
        <w:t xml:space="preserve"> / nicht </w:t>
      </w:r>
      <w:proofErr w:type="spellStart"/>
      <w:r>
        <w:t>mer</w:t>
      </w:r>
      <w:proofErr w:type="spellEnd"/>
      <w:r>
        <w:t xml:space="preserve"> heißt er im thun denn essen / des </w:t>
      </w:r>
      <w:proofErr w:type="spellStart"/>
      <w:r>
        <w:t>herren</w:t>
      </w:r>
      <w:proofErr w:type="spellEnd"/>
      <w:r>
        <w:t xml:space="preserve"> </w:t>
      </w:r>
      <w:proofErr w:type="spellStart"/>
      <w:r>
        <w:t>ermanet</w:t>
      </w:r>
      <w:proofErr w:type="spellEnd"/>
      <w:r>
        <w:t xml:space="preserve"> er zu </w:t>
      </w:r>
      <w:proofErr w:type="spellStart"/>
      <w:r>
        <w:t>gedencken</w:t>
      </w:r>
      <w:proofErr w:type="spellEnd"/>
      <w:r>
        <w:t xml:space="preserve"> / </w:t>
      </w:r>
      <w:proofErr w:type="spellStart"/>
      <w:r>
        <w:t>unn</w:t>
      </w:r>
      <w:proofErr w:type="spellEnd"/>
      <w:r>
        <w:t xml:space="preserve"> sein </w:t>
      </w:r>
      <w:proofErr w:type="spellStart"/>
      <w:r>
        <w:t>tod</w:t>
      </w:r>
      <w:proofErr w:type="spellEnd"/>
      <w:r>
        <w:t xml:space="preserve"> zu verkünden / </w:t>
      </w:r>
      <w:proofErr w:type="spellStart"/>
      <w:r>
        <w:t>nienen</w:t>
      </w:r>
      <w:proofErr w:type="spellEnd"/>
      <w:r>
        <w:t xml:space="preserve"> aber heisset er predigen / </w:t>
      </w:r>
      <w:proofErr w:type="spellStart"/>
      <w:r>
        <w:t>dz</w:t>
      </w:r>
      <w:proofErr w:type="spellEnd"/>
      <w:r>
        <w:t xml:space="preserve"> sein </w:t>
      </w:r>
      <w:proofErr w:type="spellStart"/>
      <w:r>
        <w:t>leyb</w:t>
      </w:r>
      <w:proofErr w:type="spellEnd"/>
      <w:r>
        <w:t xml:space="preserve"> im </w:t>
      </w:r>
      <w:proofErr w:type="spellStart"/>
      <w:r>
        <w:t>brot</w:t>
      </w:r>
      <w:proofErr w:type="spellEnd"/>
      <w:r>
        <w:t xml:space="preserve"> / sein </w:t>
      </w:r>
      <w:proofErr w:type="spellStart"/>
      <w:r>
        <w:t>blut</w:t>
      </w:r>
      <w:proofErr w:type="spellEnd"/>
      <w:r>
        <w:t xml:space="preserve"> im wein sey / Sein </w:t>
      </w:r>
      <w:proofErr w:type="spellStart"/>
      <w:r>
        <w:t>tod</w:t>
      </w:r>
      <w:proofErr w:type="spellEnd"/>
      <w:r>
        <w:t xml:space="preserve"> / sein </w:t>
      </w:r>
      <w:proofErr w:type="spellStart"/>
      <w:r>
        <w:t>tod</w:t>
      </w:r>
      <w:proofErr w:type="spellEnd"/>
      <w:r>
        <w:t xml:space="preserve"> heißt er uns verkünden / </w:t>
      </w:r>
      <w:proofErr w:type="spellStart"/>
      <w:r>
        <w:t>unn</w:t>
      </w:r>
      <w:proofErr w:type="spellEnd"/>
      <w:r>
        <w:t xml:space="preserve"> heisset </w:t>
      </w:r>
      <w:proofErr w:type="spellStart"/>
      <w:r>
        <w:t>diß</w:t>
      </w:r>
      <w:proofErr w:type="spellEnd"/>
      <w:r>
        <w:t xml:space="preserve"> thun / </w:t>
      </w:r>
      <w:proofErr w:type="spellStart"/>
      <w:r>
        <w:t>biß</w:t>
      </w:r>
      <w:proofErr w:type="spellEnd"/>
      <w:r>
        <w:t xml:space="preserve"> </w:t>
      </w:r>
      <w:proofErr w:type="spellStart"/>
      <w:r>
        <w:t>dz</w:t>
      </w:r>
      <w:proofErr w:type="spellEnd"/>
      <w:r>
        <w:t xml:space="preserve"> er komme. </w:t>
      </w:r>
      <w:proofErr w:type="spellStart"/>
      <w:r>
        <w:t>Leyplich</w:t>
      </w:r>
      <w:proofErr w:type="spellEnd"/>
      <w:r>
        <w:t xml:space="preserve"> </w:t>
      </w:r>
      <w:proofErr w:type="spellStart"/>
      <w:r>
        <w:t>würt</w:t>
      </w:r>
      <w:proofErr w:type="spellEnd"/>
      <w:r>
        <w:t xml:space="preserve"> er nu kommen / wie ist er denn </w:t>
      </w:r>
      <w:proofErr w:type="spellStart"/>
      <w:r>
        <w:t>leiplich</w:t>
      </w:r>
      <w:proofErr w:type="spellEnd"/>
      <w:r>
        <w:t xml:space="preserve"> do? Ach es </w:t>
      </w:r>
      <w:proofErr w:type="spellStart"/>
      <w:r>
        <w:t>solt</w:t>
      </w:r>
      <w:proofErr w:type="spellEnd"/>
      <w:r>
        <w:t xml:space="preserve"> uns gnug sein / </w:t>
      </w:r>
      <w:proofErr w:type="spellStart"/>
      <w:r>
        <w:t>dz</w:t>
      </w:r>
      <w:proofErr w:type="spellEnd"/>
      <w:r>
        <w:t xml:space="preserve"> er </w:t>
      </w:r>
      <w:proofErr w:type="spellStart"/>
      <w:r>
        <w:t>gsagt</w:t>
      </w:r>
      <w:proofErr w:type="spellEnd"/>
      <w:r>
        <w:t xml:space="preserve"> hat / </w:t>
      </w:r>
      <w:proofErr w:type="spellStart"/>
      <w:r>
        <w:t>Sihe</w:t>
      </w:r>
      <w:proofErr w:type="spellEnd"/>
      <w:r>
        <w:t xml:space="preserve"> ich </w:t>
      </w:r>
      <w:proofErr w:type="spellStart"/>
      <w:r>
        <w:t>binn</w:t>
      </w:r>
      <w:proofErr w:type="spellEnd"/>
      <w:r>
        <w:t xml:space="preserve"> bey </w:t>
      </w:r>
      <w:proofErr w:type="spellStart"/>
      <w:r>
        <w:t>eüch</w:t>
      </w:r>
      <w:proofErr w:type="spellEnd"/>
      <w:r>
        <w:t xml:space="preserve"> alle tag </w:t>
      </w:r>
      <w:proofErr w:type="spellStart"/>
      <w:r>
        <w:t>biß</w:t>
      </w:r>
      <w:proofErr w:type="spellEnd"/>
      <w:r>
        <w:t xml:space="preserve"> ans end der </w:t>
      </w:r>
      <w:proofErr w:type="spellStart"/>
      <w:r>
        <w:t>welt</w:t>
      </w:r>
      <w:proofErr w:type="spellEnd"/>
      <w:r>
        <w:t xml:space="preserve">. </w:t>
      </w:r>
    </w:p>
    <w:p w14:paraId="497D03DE" w14:textId="77777777" w:rsidR="00536190" w:rsidRDefault="00536190" w:rsidP="00536190">
      <w:pPr>
        <w:pStyle w:val="StandardWeb"/>
      </w:pPr>
      <w:r>
        <w:t xml:space="preserve">Es werden noch alle </w:t>
      </w:r>
      <w:proofErr w:type="spellStart"/>
      <w:r>
        <w:t>erwelten</w:t>
      </w:r>
      <w:proofErr w:type="spellEnd"/>
      <w:r>
        <w:t xml:space="preserve"> sehen </w:t>
      </w:r>
      <w:proofErr w:type="spellStart"/>
      <w:r>
        <w:t>unn</w:t>
      </w:r>
      <w:proofErr w:type="spellEnd"/>
      <w:r>
        <w:t xml:space="preserve"> erkennen das </w:t>
      </w:r>
      <w:proofErr w:type="spellStart"/>
      <w:r>
        <w:t>dz</w:t>
      </w:r>
      <w:proofErr w:type="spellEnd"/>
      <w:r>
        <w:t xml:space="preserve"> </w:t>
      </w:r>
      <w:proofErr w:type="spellStart"/>
      <w:r>
        <w:t>streitten</w:t>
      </w:r>
      <w:proofErr w:type="spellEnd"/>
      <w:r>
        <w:t xml:space="preserve"> und fechten </w:t>
      </w:r>
      <w:proofErr w:type="spellStart"/>
      <w:r>
        <w:t>umm</w:t>
      </w:r>
      <w:proofErr w:type="spellEnd"/>
      <w:r>
        <w:t xml:space="preserve"> die </w:t>
      </w:r>
      <w:proofErr w:type="spellStart"/>
      <w:r>
        <w:t>leiplich</w:t>
      </w:r>
      <w:proofErr w:type="spellEnd"/>
      <w:r>
        <w:t xml:space="preserve"> </w:t>
      </w:r>
      <w:proofErr w:type="spellStart"/>
      <w:r>
        <w:t>gegenwertikeit</w:t>
      </w:r>
      <w:proofErr w:type="spellEnd"/>
      <w:r>
        <w:t xml:space="preserve"> Christi / on </w:t>
      </w:r>
      <w:proofErr w:type="spellStart"/>
      <w:r>
        <w:t>gwissen</w:t>
      </w:r>
      <w:proofErr w:type="spellEnd"/>
      <w:r>
        <w:t xml:space="preserve"> </w:t>
      </w:r>
      <w:proofErr w:type="spellStart"/>
      <w:r>
        <w:t>grund</w:t>
      </w:r>
      <w:proofErr w:type="spellEnd"/>
      <w:r>
        <w:t xml:space="preserve"> d </w:t>
      </w:r>
      <w:proofErr w:type="spellStart"/>
      <w:r>
        <w:t>geschrifft</w:t>
      </w:r>
      <w:proofErr w:type="spellEnd"/>
      <w:r>
        <w:t xml:space="preserve"> / </w:t>
      </w:r>
      <w:proofErr w:type="spellStart"/>
      <w:r>
        <w:t>unn</w:t>
      </w:r>
      <w:proofErr w:type="spellEnd"/>
      <w:r>
        <w:t xml:space="preserve"> also </w:t>
      </w:r>
      <w:proofErr w:type="spellStart"/>
      <w:r>
        <w:t>worlich</w:t>
      </w:r>
      <w:proofErr w:type="spellEnd"/>
      <w:r>
        <w:t xml:space="preserve"> </w:t>
      </w:r>
      <w:proofErr w:type="spellStart"/>
      <w:r>
        <w:t>nit</w:t>
      </w:r>
      <w:proofErr w:type="spellEnd"/>
      <w:r>
        <w:t xml:space="preserve"> on </w:t>
      </w:r>
      <w:proofErr w:type="spellStart"/>
      <w:r>
        <w:t>ergernüß</w:t>
      </w:r>
      <w:proofErr w:type="spellEnd"/>
      <w:r>
        <w:t xml:space="preserve"> </w:t>
      </w:r>
      <w:proofErr w:type="spellStart"/>
      <w:r>
        <w:t>geschicht</w:t>
      </w:r>
      <w:proofErr w:type="spellEnd"/>
      <w:r>
        <w:t xml:space="preserve"> / dann </w:t>
      </w:r>
      <w:proofErr w:type="spellStart"/>
      <w:r>
        <w:t>dz</w:t>
      </w:r>
      <w:proofErr w:type="spellEnd"/>
      <w:r>
        <w:t xml:space="preserve"> d </w:t>
      </w:r>
      <w:proofErr w:type="spellStart"/>
      <w:r>
        <w:t>herr</w:t>
      </w:r>
      <w:proofErr w:type="spellEnd"/>
      <w:r>
        <w:t xml:space="preserve"> spricht / </w:t>
      </w:r>
      <w:proofErr w:type="spellStart"/>
      <w:r>
        <w:t>diß</w:t>
      </w:r>
      <w:proofErr w:type="spellEnd"/>
      <w:r>
        <w:t xml:space="preserve"> ist mein </w:t>
      </w:r>
      <w:proofErr w:type="spellStart"/>
      <w:r>
        <w:t>leyb</w:t>
      </w:r>
      <w:proofErr w:type="spellEnd"/>
      <w:r>
        <w:t xml:space="preserve"> </w:t>
      </w:r>
      <w:proofErr w:type="spellStart"/>
      <w:r>
        <w:t>schleüßt</w:t>
      </w:r>
      <w:proofErr w:type="spellEnd"/>
      <w:r>
        <w:t xml:space="preserve"> nicht / </w:t>
      </w:r>
      <w:proofErr w:type="spellStart"/>
      <w:r>
        <w:t>dz</w:t>
      </w:r>
      <w:proofErr w:type="spellEnd"/>
      <w:r>
        <w:t xml:space="preserve"> </w:t>
      </w:r>
      <w:proofErr w:type="spellStart"/>
      <w:r>
        <w:t>darumm</w:t>
      </w:r>
      <w:proofErr w:type="spellEnd"/>
      <w:r>
        <w:t xml:space="preserve"> </w:t>
      </w:r>
      <w:proofErr w:type="spellStart"/>
      <w:r>
        <w:t>muesse</w:t>
      </w:r>
      <w:proofErr w:type="spellEnd"/>
      <w:r>
        <w:t xml:space="preserve"> </w:t>
      </w:r>
      <w:proofErr w:type="spellStart"/>
      <w:r>
        <w:t>leiplich</w:t>
      </w:r>
      <w:proofErr w:type="spellEnd"/>
      <w:r>
        <w:t xml:space="preserve"> der </w:t>
      </w:r>
      <w:proofErr w:type="spellStart"/>
      <w:r>
        <w:t>leyb</w:t>
      </w:r>
      <w:proofErr w:type="spellEnd"/>
      <w:r>
        <w:t xml:space="preserve"> Christi da sein / wie auch die </w:t>
      </w:r>
      <w:proofErr w:type="spellStart"/>
      <w:r>
        <w:t>beschneydung</w:t>
      </w:r>
      <w:proofErr w:type="spellEnd"/>
      <w:r>
        <w:t xml:space="preserve"> </w:t>
      </w:r>
      <w:proofErr w:type="spellStart"/>
      <w:r>
        <w:t>nit</w:t>
      </w:r>
      <w:proofErr w:type="spellEnd"/>
      <w:r>
        <w:t xml:space="preserve"> wesentlich d </w:t>
      </w:r>
      <w:proofErr w:type="spellStart"/>
      <w:r>
        <w:t>bund</w:t>
      </w:r>
      <w:proofErr w:type="spellEnd"/>
      <w:r>
        <w:t xml:space="preserve"> </w:t>
      </w:r>
      <w:proofErr w:type="spellStart"/>
      <w:r>
        <w:t>gottes</w:t>
      </w:r>
      <w:proofErr w:type="spellEnd"/>
      <w:r>
        <w:t xml:space="preserve"> </w:t>
      </w:r>
      <w:proofErr w:type="spellStart"/>
      <w:r>
        <w:t>ware</w:t>
      </w:r>
      <w:proofErr w:type="spellEnd"/>
      <w:r>
        <w:t xml:space="preserve"> zwischen </w:t>
      </w:r>
      <w:proofErr w:type="spellStart"/>
      <w:r>
        <w:t>gott</w:t>
      </w:r>
      <w:proofErr w:type="spellEnd"/>
      <w:r>
        <w:t xml:space="preserve"> </w:t>
      </w:r>
      <w:proofErr w:type="spellStart"/>
      <w:r>
        <w:t>unn</w:t>
      </w:r>
      <w:proofErr w:type="spellEnd"/>
      <w:r>
        <w:t xml:space="preserve"> Abraham / </w:t>
      </w:r>
      <w:proofErr w:type="spellStart"/>
      <w:r>
        <w:t>sond</w:t>
      </w:r>
      <w:proofErr w:type="spellEnd"/>
      <w:r>
        <w:t xml:space="preserve"> des selbigen </w:t>
      </w:r>
      <w:proofErr w:type="spellStart"/>
      <w:r>
        <w:t>bunds</w:t>
      </w:r>
      <w:proofErr w:type="spellEnd"/>
      <w:r>
        <w:t xml:space="preserve"> </w:t>
      </w:r>
      <w:proofErr w:type="spellStart"/>
      <w:r>
        <w:t>zeichen</w:t>
      </w:r>
      <w:proofErr w:type="spellEnd"/>
      <w:r>
        <w:t xml:space="preserve">. Noch sagt d </w:t>
      </w:r>
      <w:proofErr w:type="spellStart"/>
      <w:r>
        <w:t>herr</w:t>
      </w:r>
      <w:proofErr w:type="spellEnd"/>
      <w:r>
        <w:t xml:space="preserve"> von </w:t>
      </w:r>
      <w:proofErr w:type="spellStart"/>
      <w:r>
        <w:t>ir</w:t>
      </w:r>
      <w:proofErr w:type="spellEnd"/>
      <w:r>
        <w:t xml:space="preserve"> / </w:t>
      </w:r>
      <w:proofErr w:type="spellStart"/>
      <w:r>
        <w:t>dz</w:t>
      </w:r>
      <w:proofErr w:type="spellEnd"/>
      <w:r>
        <w:t xml:space="preserve"> ist aber mein </w:t>
      </w:r>
      <w:proofErr w:type="spellStart"/>
      <w:r>
        <w:t>bund</w:t>
      </w:r>
      <w:proofErr w:type="spellEnd"/>
      <w:r>
        <w:t xml:space="preserve"> etc. Gen. 17. So spricht Christus / zum </w:t>
      </w:r>
      <w:proofErr w:type="spellStart"/>
      <w:r>
        <w:t>kelch</w:t>
      </w:r>
      <w:proofErr w:type="spellEnd"/>
      <w:r>
        <w:t xml:space="preserve"> / </w:t>
      </w:r>
      <w:proofErr w:type="spellStart"/>
      <w:r>
        <w:t>diser</w:t>
      </w:r>
      <w:proofErr w:type="spellEnd"/>
      <w:r>
        <w:t xml:space="preserve"> </w:t>
      </w:r>
      <w:proofErr w:type="spellStart"/>
      <w:r>
        <w:t>kelch</w:t>
      </w:r>
      <w:proofErr w:type="spellEnd"/>
      <w:r>
        <w:t xml:space="preserve"> ist ein </w:t>
      </w:r>
      <w:proofErr w:type="spellStart"/>
      <w:r>
        <w:t>new</w:t>
      </w:r>
      <w:proofErr w:type="spellEnd"/>
      <w:r>
        <w:t xml:space="preserve"> </w:t>
      </w:r>
      <w:proofErr w:type="spellStart"/>
      <w:r>
        <w:t>testament</w:t>
      </w:r>
      <w:proofErr w:type="spellEnd"/>
      <w:r>
        <w:t xml:space="preserve">. Nun ist </w:t>
      </w:r>
      <w:proofErr w:type="spellStart"/>
      <w:r>
        <w:t>dz</w:t>
      </w:r>
      <w:proofErr w:type="spellEnd"/>
      <w:r>
        <w:t xml:space="preserve"> </w:t>
      </w:r>
      <w:proofErr w:type="spellStart"/>
      <w:r>
        <w:t>new</w:t>
      </w:r>
      <w:proofErr w:type="spellEnd"/>
      <w:r>
        <w:t xml:space="preserve"> </w:t>
      </w:r>
      <w:proofErr w:type="spellStart"/>
      <w:r>
        <w:t>testament</w:t>
      </w:r>
      <w:proofErr w:type="spellEnd"/>
      <w:r>
        <w:t xml:space="preserve"> d ewig </w:t>
      </w:r>
      <w:proofErr w:type="spellStart"/>
      <w:r>
        <w:t>bundt</w:t>
      </w:r>
      <w:proofErr w:type="spellEnd"/>
      <w:r>
        <w:t xml:space="preserve"> / den Christus durch sein </w:t>
      </w:r>
      <w:proofErr w:type="spellStart"/>
      <w:r>
        <w:t>blut</w:t>
      </w:r>
      <w:proofErr w:type="spellEnd"/>
      <w:r>
        <w:t xml:space="preserve"> / zwischen seinem </w:t>
      </w:r>
      <w:proofErr w:type="spellStart"/>
      <w:r>
        <w:t>vatter</w:t>
      </w:r>
      <w:proofErr w:type="spellEnd"/>
      <w:r>
        <w:t xml:space="preserve"> / und den </w:t>
      </w:r>
      <w:proofErr w:type="spellStart"/>
      <w:r>
        <w:t>glaeubigen</w:t>
      </w:r>
      <w:proofErr w:type="spellEnd"/>
      <w:r>
        <w:t xml:space="preserve"> hat </w:t>
      </w:r>
      <w:proofErr w:type="spellStart"/>
      <w:r>
        <w:t>uffgericht</w:t>
      </w:r>
      <w:proofErr w:type="spellEnd"/>
      <w:r>
        <w:t xml:space="preserve">. </w:t>
      </w:r>
      <w:proofErr w:type="spellStart"/>
      <w:r>
        <w:t>Solichs</w:t>
      </w:r>
      <w:proofErr w:type="spellEnd"/>
      <w:r>
        <w:t xml:space="preserve"> </w:t>
      </w:r>
      <w:proofErr w:type="spellStart"/>
      <w:r>
        <w:t>würt</w:t>
      </w:r>
      <w:proofErr w:type="spellEnd"/>
      <w:r>
        <w:t xml:space="preserve"> </w:t>
      </w:r>
      <w:proofErr w:type="spellStart"/>
      <w:r>
        <w:t>dz</w:t>
      </w:r>
      <w:proofErr w:type="spellEnd"/>
      <w:r>
        <w:t xml:space="preserve"> </w:t>
      </w:r>
      <w:proofErr w:type="spellStart"/>
      <w:r>
        <w:t>drinck</w:t>
      </w:r>
      <w:proofErr w:type="spellEnd"/>
      <w:r>
        <w:t xml:space="preserve"> </w:t>
      </w:r>
      <w:proofErr w:type="spellStart"/>
      <w:r>
        <w:t>geschirr</w:t>
      </w:r>
      <w:proofErr w:type="spellEnd"/>
      <w:r>
        <w:t xml:space="preserve"> </w:t>
      </w:r>
      <w:proofErr w:type="spellStart"/>
      <w:r>
        <w:t>nit</w:t>
      </w:r>
      <w:proofErr w:type="spellEnd"/>
      <w:r>
        <w:t xml:space="preserve"> sein / noch auch </w:t>
      </w:r>
      <w:proofErr w:type="spellStart"/>
      <w:r>
        <w:t>dz</w:t>
      </w:r>
      <w:proofErr w:type="spellEnd"/>
      <w:r>
        <w:t xml:space="preserve"> drin ist / es </w:t>
      </w:r>
      <w:proofErr w:type="spellStart"/>
      <w:r>
        <w:t>sy</w:t>
      </w:r>
      <w:proofErr w:type="spellEnd"/>
      <w:r>
        <w:t xml:space="preserve"> wein </w:t>
      </w:r>
      <w:proofErr w:type="spellStart"/>
      <w:r>
        <w:t>od</w:t>
      </w:r>
      <w:proofErr w:type="spellEnd"/>
      <w:r>
        <w:t xml:space="preserve"> </w:t>
      </w:r>
      <w:proofErr w:type="spellStart"/>
      <w:r>
        <w:t>blut</w:t>
      </w:r>
      <w:proofErr w:type="spellEnd"/>
      <w:r>
        <w:t xml:space="preserve">. Aber des </w:t>
      </w:r>
      <w:proofErr w:type="spellStart"/>
      <w:r>
        <w:t>bunds</w:t>
      </w:r>
      <w:proofErr w:type="spellEnd"/>
      <w:r>
        <w:t xml:space="preserve"> </w:t>
      </w:r>
      <w:proofErr w:type="spellStart"/>
      <w:r>
        <w:t>zeichen</w:t>
      </w:r>
      <w:proofErr w:type="spellEnd"/>
      <w:r>
        <w:t xml:space="preserve"> / </w:t>
      </w:r>
      <w:proofErr w:type="spellStart"/>
      <w:r>
        <w:t>pfand</w:t>
      </w:r>
      <w:proofErr w:type="spellEnd"/>
      <w:r>
        <w:t xml:space="preserve"> / und </w:t>
      </w:r>
      <w:proofErr w:type="spellStart"/>
      <w:r>
        <w:t>versicherung</w:t>
      </w:r>
      <w:proofErr w:type="spellEnd"/>
      <w:r>
        <w:t xml:space="preserve"> </w:t>
      </w:r>
      <w:proofErr w:type="spellStart"/>
      <w:r>
        <w:t>kan</w:t>
      </w:r>
      <w:proofErr w:type="spellEnd"/>
      <w:r>
        <w:t xml:space="preserve"> es </w:t>
      </w:r>
      <w:proofErr w:type="spellStart"/>
      <w:r>
        <w:t>wol</w:t>
      </w:r>
      <w:proofErr w:type="spellEnd"/>
      <w:r>
        <w:t xml:space="preserve"> sein. Er sagt </w:t>
      </w:r>
      <w:proofErr w:type="spellStart"/>
      <w:r>
        <w:t>auh</w:t>
      </w:r>
      <w:proofErr w:type="spellEnd"/>
      <w:r>
        <w:t xml:space="preserve"> in Joanne / mein </w:t>
      </w:r>
      <w:proofErr w:type="spellStart"/>
      <w:r>
        <w:t>fleysch</w:t>
      </w:r>
      <w:proofErr w:type="spellEnd"/>
      <w:r>
        <w:t xml:space="preserve"> ist </w:t>
      </w:r>
      <w:proofErr w:type="spellStart"/>
      <w:r>
        <w:t>warlich</w:t>
      </w:r>
      <w:proofErr w:type="spellEnd"/>
      <w:r>
        <w:t xml:space="preserve"> ein </w:t>
      </w:r>
      <w:proofErr w:type="spellStart"/>
      <w:r>
        <w:t>spise</w:t>
      </w:r>
      <w:proofErr w:type="spellEnd"/>
      <w:r>
        <w:t xml:space="preserve"> / Paulus wir </w:t>
      </w:r>
      <w:proofErr w:type="spellStart"/>
      <w:r>
        <w:t>vil</w:t>
      </w:r>
      <w:proofErr w:type="spellEnd"/>
      <w:r>
        <w:t xml:space="preserve"> </w:t>
      </w:r>
      <w:proofErr w:type="spellStart"/>
      <w:r>
        <w:t>seind</w:t>
      </w:r>
      <w:proofErr w:type="spellEnd"/>
      <w:r>
        <w:t xml:space="preserve"> ein </w:t>
      </w:r>
      <w:proofErr w:type="spellStart"/>
      <w:r>
        <w:t>brot</w:t>
      </w:r>
      <w:proofErr w:type="spellEnd"/>
      <w:r>
        <w:t xml:space="preserve"> und ein </w:t>
      </w:r>
      <w:proofErr w:type="spellStart"/>
      <w:r>
        <w:t>leyb</w:t>
      </w:r>
      <w:proofErr w:type="spellEnd"/>
      <w:r>
        <w:t xml:space="preserve"> / </w:t>
      </w:r>
      <w:proofErr w:type="spellStart"/>
      <w:r>
        <w:t>frilich</w:t>
      </w:r>
      <w:proofErr w:type="spellEnd"/>
      <w:r>
        <w:t xml:space="preserve"> </w:t>
      </w:r>
      <w:proofErr w:type="spellStart"/>
      <w:r>
        <w:t>nit</w:t>
      </w:r>
      <w:proofErr w:type="spellEnd"/>
      <w:r>
        <w:t xml:space="preserve"> </w:t>
      </w:r>
      <w:proofErr w:type="spellStart"/>
      <w:r>
        <w:t>leyplich</w:t>
      </w:r>
      <w:proofErr w:type="spellEnd"/>
      <w:r>
        <w:t xml:space="preserve">. </w:t>
      </w:r>
      <w:proofErr w:type="spellStart"/>
      <w:r>
        <w:t>Darumm</w:t>
      </w:r>
      <w:proofErr w:type="spellEnd"/>
      <w:r>
        <w:t xml:space="preserve"> mag auch </w:t>
      </w:r>
      <w:proofErr w:type="spellStart"/>
      <w:r>
        <w:t>uß</w:t>
      </w:r>
      <w:proofErr w:type="spellEnd"/>
      <w:r>
        <w:t xml:space="preserve"> </w:t>
      </w:r>
      <w:proofErr w:type="spellStart"/>
      <w:r>
        <w:t>disen</w:t>
      </w:r>
      <w:proofErr w:type="spellEnd"/>
      <w:r>
        <w:t xml:space="preserve"> worten / </w:t>
      </w:r>
      <w:proofErr w:type="spellStart"/>
      <w:r>
        <w:t>diß</w:t>
      </w:r>
      <w:proofErr w:type="spellEnd"/>
      <w:r>
        <w:t xml:space="preserve"> ist mein </w:t>
      </w:r>
      <w:proofErr w:type="spellStart"/>
      <w:r>
        <w:t>leyb</w:t>
      </w:r>
      <w:proofErr w:type="spellEnd"/>
      <w:r>
        <w:t xml:space="preserve"> / </w:t>
      </w:r>
      <w:proofErr w:type="spellStart"/>
      <w:r>
        <w:t>nit</w:t>
      </w:r>
      <w:proofErr w:type="spellEnd"/>
      <w:r>
        <w:t xml:space="preserve"> </w:t>
      </w:r>
      <w:proofErr w:type="spellStart"/>
      <w:r>
        <w:t>erwisen</w:t>
      </w:r>
      <w:proofErr w:type="spellEnd"/>
      <w:r>
        <w:t xml:space="preserve"> werden / das das </w:t>
      </w:r>
      <w:proofErr w:type="spellStart"/>
      <w:r>
        <w:t>brot</w:t>
      </w:r>
      <w:proofErr w:type="spellEnd"/>
      <w:r>
        <w:t xml:space="preserve"> </w:t>
      </w:r>
      <w:proofErr w:type="spellStart"/>
      <w:r>
        <w:t>darumb</w:t>
      </w:r>
      <w:proofErr w:type="spellEnd"/>
      <w:r>
        <w:t xml:space="preserve"> </w:t>
      </w:r>
      <w:proofErr w:type="spellStart"/>
      <w:r>
        <w:t>leyplich</w:t>
      </w:r>
      <w:proofErr w:type="spellEnd"/>
      <w:r>
        <w:t xml:space="preserve"> sey der </w:t>
      </w:r>
      <w:proofErr w:type="spellStart"/>
      <w:r>
        <w:t>leyb</w:t>
      </w:r>
      <w:proofErr w:type="spellEnd"/>
      <w:r>
        <w:t xml:space="preserve"> Christi. Nemlich so dem / d </w:t>
      </w:r>
      <w:proofErr w:type="spellStart"/>
      <w:r>
        <w:t>nit</w:t>
      </w:r>
      <w:proofErr w:type="spellEnd"/>
      <w:r>
        <w:t xml:space="preserve"> </w:t>
      </w:r>
      <w:proofErr w:type="spellStart"/>
      <w:r>
        <w:t>zanck</w:t>
      </w:r>
      <w:proofErr w:type="spellEnd"/>
      <w:r>
        <w:t xml:space="preserve"> / </w:t>
      </w:r>
      <w:proofErr w:type="spellStart"/>
      <w:r>
        <w:t>sonder</w:t>
      </w:r>
      <w:proofErr w:type="spellEnd"/>
      <w:r>
        <w:t xml:space="preserve"> die </w:t>
      </w:r>
      <w:proofErr w:type="spellStart"/>
      <w:r>
        <w:t>warheit</w:t>
      </w:r>
      <w:proofErr w:type="spellEnd"/>
      <w:r>
        <w:t xml:space="preserve"> sucht / klar gnug ist / </w:t>
      </w:r>
      <w:proofErr w:type="spellStart"/>
      <w:r>
        <w:t>dz</w:t>
      </w:r>
      <w:proofErr w:type="spellEnd"/>
      <w:r>
        <w:t xml:space="preserve"> der </w:t>
      </w:r>
      <w:proofErr w:type="spellStart"/>
      <w:r>
        <w:t>herr</w:t>
      </w:r>
      <w:proofErr w:type="spellEnd"/>
      <w:r>
        <w:t xml:space="preserve"> </w:t>
      </w:r>
      <w:proofErr w:type="spellStart"/>
      <w:r>
        <w:t>mti</w:t>
      </w:r>
      <w:proofErr w:type="spellEnd"/>
      <w:r>
        <w:t xml:space="preserve"> </w:t>
      </w:r>
      <w:proofErr w:type="spellStart"/>
      <w:r>
        <w:t>disen</w:t>
      </w:r>
      <w:proofErr w:type="spellEnd"/>
      <w:r>
        <w:t xml:space="preserve"> worten / seine jünger </w:t>
      </w:r>
      <w:proofErr w:type="spellStart"/>
      <w:r>
        <w:t>mer</w:t>
      </w:r>
      <w:proofErr w:type="spellEnd"/>
      <w:r>
        <w:t xml:space="preserve"> hat </w:t>
      </w:r>
      <w:proofErr w:type="spellStart"/>
      <w:r>
        <w:t>woellen</w:t>
      </w:r>
      <w:proofErr w:type="spellEnd"/>
      <w:r>
        <w:t xml:space="preserve"> versichern / </w:t>
      </w:r>
      <w:proofErr w:type="spellStart"/>
      <w:r>
        <w:t>dz</w:t>
      </w:r>
      <w:proofErr w:type="spellEnd"/>
      <w:r>
        <w:t xml:space="preserve"> er sein </w:t>
      </w:r>
      <w:proofErr w:type="spellStart"/>
      <w:r>
        <w:t>leyb</w:t>
      </w:r>
      <w:proofErr w:type="spellEnd"/>
      <w:r>
        <w:t xml:space="preserve"> und </w:t>
      </w:r>
      <w:proofErr w:type="spellStart"/>
      <w:r>
        <w:t>blut</w:t>
      </w:r>
      <w:proofErr w:type="spellEnd"/>
      <w:r>
        <w:t xml:space="preserve"> für </w:t>
      </w:r>
      <w:proofErr w:type="spellStart"/>
      <w:r>
        <w:t>ire</w:t>
      </w:r>
      <w:proofErr w:type="spellEnd"/>
      <w:r>
        <w:t xml:space="preserve"> </w:t>
      </w:r>
      <w:proofErr w:type="spellStart"/>
      <w:r>
        <w:t>erloesung</w:t>
      </w:r>
      <w:proofErr w:type="spellEnd"/>
      <w:r>
        <w:t xml:space="preserve"> </w:t>
      </w:r>
      <w:proofErr w:type="spellStart"/>
      <w:r>
        <w:t>jetz</w:t>
      </w:r>
      <w:proofErr w:type="spellEnd"/>
      <w:r>
        <w:t xml:space="preserve"> hingebe in den </w:t>
      </w:r>
      <w:proofErr w:type="spellStart"/>
      <w:r>
        <w:t>tod</w:t>
      </w:r>
      <w:proofErr w:type="spellEnd"/>
      <w:r>
        <w:t xml:space="preserve"> / dann </w:t>
      </w:r>
      <w:proofErr w:type="spellStart"/>
      <w:r>
        <w:t>dz</w:t>
      </w:r>
      <w:proofErr w:type="spellEnd"/>
      <w:r>
        <w:t xml:space="preserve"> er </w:t>
      </w:r>
      <w:proofErr w:type="spellStart"/>
      <w:r>
        <w:t>inen</w:t>
      </w:r>
      <w:proofErr w:type="spellEnd"/>
      <w:r>
        <w:t xml:space="preserve"> do </w:t>
      </w:r>
      <w:proofErr w:type="spellStart"/>
      <w:r>
        <w:t>wolt</w:t>
      </w:r>
      <w:proofErr w:type="spellEnd"/>
      <w:r>
        <w:t xml:space="preserve"> </w:t>
      </w:r>
      <w:proofErr w:type="spellStart"/>
      <w:r>
        <w:t>wunderwerck</w:t>
      </w:r>
      <w:proofErr w:type="spellEnd"/>
      <w:r>
        <w:t xml:space="preserve"> treiben / sein </w:t>
      </w:r>
      <w:proofErr w:type="spellStart"/>
      <w:r>
        <w:t>leyb</w:t>
      </w:r>
      <w:proofErr w:type="spellEnd"/>
      <w:r>
        <w:t xml:space="preserve"> ins </w:t>
      </w:r>
      <w:proofErr w:type="spellStart"/>
      <w:r>
        <w:t>brot</w:t>
      </w:r>
      <w:proofErr w:type="spellEnd"/>
      <w:r>
        <w:t xml:space="preserve"> / </w:t>
      </w:r>
      <w:proofErr w:type="spellStart"/>
      <w:r>
        <w:t>unn</w:t>
      </w:r>
      <w:proofErr w:type="spellEnd"/>
      <w:r>
        <w:t xml:space="preserve"> </w:t>
      </w:r>
      <w:proofErr w:type="spellStart"/>
      <w:r>
        <w:t>blut</w:t>
      </w:r>
      <w:proofErr w:type="spellEnd"/>
      <w:r>
        <w:t xml:space="preserve"> in </w:t>
      </w:r>
      <w:proofErr w:type="spellStart"/>
      <w:r>
        <w:t>weyn</w:t>
      </w:r>
      <w:proofErr w:type="spellEnd"/>
      <w:r>
        <w:t xml:space="preserve"> </w:t>
      </w:r>
      <w:proofErr w:type="spellStart"/>
      <w:r>
        <w:t>vbergen</w:t>
      </w:r>
      <w:proofErr w:type="spellEnd"/>
      <w:r>
        <w:t xml:space="preserve"> / </w:t>
      </w:r>
      <w:proofErr w:type="spellStart"/>
      <w:r>
        <w:t>wid</w:t>
      </w:r>
      <w:proofErr w:type="spellEnd"/>
      <w:r>
        <w:t xml:space="preserve"> </w:t>
      </w:r>
      <w:proofErr w:type="spellStart"/>
      <w:r>
        <w:t>art</w:t>
      </w:r>
      <w:proofErr w:type="spellEnd"/>
      <w:r>
        <w:t xml:space="preserve"> </w:t>
      </w:r>
      <w:proofErr w:type="spellStart"/>
      <w:r>
        <w:t>unn</w:t>
      </w:r>
      <w:proofErr w:type="spellEnd"/>
      <w:r>
        <w:t xml:space="preserve"> </w:t>
      </w:r>
      <w:proofErr w:type="spellStart"/>
      <w:r>
        <w:t>natur</w:t>
      </w:r>
      <w:proofErr w:type="spellEnd"/>
      <w:r>
        <w:t xml:space="preserve"> aller </w:t>
      </w:r>
      <w:proofErr w:type="spellStart"/>
      <w:r>
        <w:t>zeychen</w:t>
      </w:r>
      <w:proofErr w:type="spellEnd"/>
      <w:r>
        <w:t xml:space="preserve"> </w:t>
      </w:r>
      <w:proofErr w:type="spellStart"/>
      <w:r>
        <w:t>unn</w:t>
      </w:r>
      <w:proofErr w:type="spellEnd"/>
      <w:r>
        <w:t xml:space="preserve"> wund / die uns and s die </w:t>
      </w:r>
      <w:proofErr w:type="spellStart"/>
      <w:r>
        <w:t>geschrifft</w:t>
      </w:r>
      <w:proofErr w:type="spellEnd"/>
      <w:r>
        <w:t xml:space="preserve"> </w:t>
      </w:r>
      <w:proofErr w:type="spellStart"/>
      <w:r>
        <w:t>bschribt</w:t>
      </w:r>
      <w:proofErr w:type="spellEnd"/>
      <w:r>
        <w:t xml:space="preserve">. </w:t>
      </w:r>
    </w:p>
    <w:p w14:paraId="5C0A2D2B" w14:textId="77777777" w:rsidR="00536190" w:rsidRDefault="00536190" w:rsidP="00536190">
      <w:pPr>
        <w:pStyle w:val="StandardWeb"/>
      </w:pPr>
      <w:r>
        <w:t xml:space="preserve">Doch wie </w:t>
      </w:r>
      <w:proofErr w:type="spellStart"/>
      <w:r>
        <w:t>sye</w:t>
      </w:r>
      <w:proofErr w:type="spellEnd"/>
      <w:r>
        <w:t xml:space="preserve"> es mit </w:t>
      </w:r>
      <w:proofErr w:type="spellStart"/>
      <w:r>
        <w:t>disen</w:t>
      </w:r>
      <w:proofErr w:type="spellEnd"/>
      <w:r>
        <w:t xml:space="preserve"> worten Christi machen durch welche </w:t>
      </w:r>
      <w:proofErr w:type="spellStart"/>
      <w:r>
        <w:t>geschrifft</w:t>
      </w:r>
      <w:proofErr w:type="spellEnd"/>
      <w:r>
        <w:t xml:space="preserve"> </w:t>
      </w:r>
      <w:proofErr w:type="spellStart"/>
      <w:r>
        <w:t>woellen</w:t>
      </w:r>
      <w:proofErr w:type="spellEnd"/>
      <w:r>
        <w:t xml:space="preserve"> </w:t>
      </w:r>
      <w:proofErr w:type="spellStart"/>
      <w:r>
        <w:t>sye</w:t>
      </w:r>
      <w:proofErr w:type="spellEnd"/>
      <w:r>
        <w:t xml:space="preserve"> </w:t>
      </w:r>
      <w:proofErr w:type="spellStart"/>
      <w:r>
        <w:t>beweysen</w:t>
      </w:r>
      <w:proofErr w:type="spellEnd"/>
      <w:r>
        <w:t xml:space="preserve"> / das </w:t>
      </w:r>
      <w:proofErr w:type="spellStart"/>
      <w:r>
        <w:t>darumb</w:t>
      </w:r>
      <w:proofErr w:type="spellEnd"/>
      <w:r>
        <w:t xml:space="preserve"> so </w:t>
      </w:r>
      <w:proofErr w:type="spellStart"/>
      <w:r>
        <w:t>offt</w:t>
      </w:r>
      <w:proofErr w:type="spellEnd"/>
      <w:r>
        <w:t xml:space="preserve"> uns </w:t>
      </w:r>
      <w:proofErr w:type="spellStart"/>
      <w:r>
        <w:t>gelieb</w:t>
      </w:r>
      <w:proofErr w:type="spellEnd"/>
      <w:r>
        <w:t xml:space="preserve"> / </w:t>
      </w:r>
      <w:proofErr w:type="spellStart"/>
      <w:r>
        <w:t>unn</w:t>
      </w:r>
      <w:proofErr w:type="spellEnd"/>
      <w:r>
        <w:t xml:space="preserve"> wir </w:t>
      </w:r>
      <w:proofErr w:type="spellStart"/>
      <w:r>
        <w:t>dise</w:t>
      </w:r>
      <w:proofErr w:type="spellEnd"/>
      <w:r>
        <w:t xml:space="preserve"> </w:t>
      </w:r>
      <w:proofErr w:type="spellStart"/>
      <w:r>
        <w:t>wort</w:t>
      </w:r>
      <w:proofErr w:type="spellEnd"/>
      <w:r>
        <w:t xml:space="preserve"> sprechen / Christus sein </w:t>
      </w:r>
      <w:proofErr w:type="spellStart"/>
      <w:r>
        <w:t>leyb</w:t>
      </w:r>
      <w:proofErr w:type="spellEnd"/>
      <w:r>
        <w:t xml:space="preserve"> in unser </w:t>
      </w:r>
      <w:proofErr w:type="spellStart"/>
      <w:r>
        <w:t>brot</w:t>
      </w:r>
      <w:proofErr w:type="spellEnd"/>
      <w:r>
        <w:t xml:space="preserve"> / </w:t>
      </w:r>
      <w:proofErr w:type="spellStart"/>
      <w:r>
        <w:t>unn</w:t>
      </w:r>
      <w:proofErr w:type="spellEnd"/>
      <w:r>
        <w:t xml:space="preserve"> sein </w:t>
      </w:r>
      <w:proofErr w:type="spellStart"/>
      <w:r>
        <w:t>blut</w:t>
      </w:r>
      <w:proofErr w:type="spellEnd"/>
      <w:r>
        <w:t xml:space="preserve"> in unsern </w:t>
      </w:r>
      <w:proofErr w:type="spellStart"/>
      <w:r>
        <w:t>weyn</w:t>
      </w:r>
      <w:proofErr w:type="spellEnd"/>
      <w:r>
        <w:t xml:space="preserve"> setze und menge: das die jünger das </w:t>
      </w:r>
      <w:proofErr w:type="spellStart"/>
      <w:r>
        <w:t>brot</w:t>
      </w:r>
      <w:proofErr w:type="spellEnd"/>
      <w:r>
        <w:t xml:space="preserve"> gebrochen haben / lesen wir das </w:t>
      </w:r>
      <w:proofErr w:type="spellStart"/>
      <w:r>
        <w:t>sye</w:t>
      </w:r>
      <w:proofErr w:type="spellEnd"/>
      <w:r>
        <w:t xml:space="preserve"> das </w:t>
      </w:r>
      <w:proofErr w:type="spellStart"/>
      <w:r>
        <w:t>brot</w:t>
      </w:r>
      <w:proofErr w:type="spellEnd"/>
      <w:r>
        <w:t xml:space="preserve"> zum </w:t>
      </w:r>
      <w:proofErr w:type="spellStart"/>
      <w:r>
        <w:t>leyb</w:t>
      </w:r>
      <w:proofErr w:type="spellEnd"/>
      <w:r>
        <w:t xml:space="preserve"> Christi gemacht / oder das Christus </w:t>
      </w:r>
      <w:proofErr w:type="spellStart"/>
      <w:r>
        <w:t>solichs</w:t>
      </w:r>
      <w:proofErr w:type="spellEnd"/>
      <w:r>
        <w:t xml:space="preserve"> </w:t>
      </w:r>
      <w:proofErr w:type="spellStart"/>
      <w:r>
        <w:t>auff</w:t>
      </w:r>
      <w:proofErr w:type="spellEnd"/>
      <w:r>
        <w:t xml:space="preserve"> </w:t>
      </w:r>
      <w:proofErr w:type="spellStart"/>
      <w:r>
        <w:t>ire</w:t>
      </w:r>
      <w:proofErr w:type="spellEnd"/>
      <w:r>
        <w:t xml:space="preserve"> </w:t>
      </w:r>
      <w:proofErr w:type="spellStart"/>
      <w:r>
        <w:t>wort</w:t>
      </w:r>
      <w:proofErr w:type="spellEnd"/>
      <w:r>
        <w:t xml:space="preserve"> </w:t>
      </w:r>
      <w:proofErr w:type="spellStart"/>
      <w:r>
        <w:t>gethon</w:t>
      </w:r>
      <w:proofErr w:type="spellEnd"/>
      <w:r>
        <w:t xml:space="preserve"> habe lesen wir </w:t>
      </w:r>
      <w:proofErr w:type="spellStart"/>
      <w:r>
        <w:t>niergen</w:t>
      </w:r>
      <w:proofErr w:type="spellEnd"/>
      <w:r>
        <w:t xml:space="preserve">. Das Paulus spricht </w:t>
      </w:r>
      <w:proofErr w:type="spellStart"/>
      <w:r>
        <w:t>dz</w:t>
      </w:r>
      <w:proofErr w:type="spellEnd"/>
      <w:r>
        <w:t xml:space="preserve"> </w:t>
      </w:r>
      <w:proofErr w:type="spellStart"/>
      <w:r>
        <w:t>brot</w:t>
      </w:r>
      <w:proofErr w:type="spellEnd"/>
      <w:r>
        <w:t xml:space="preserve"> das wir brechen / ist </w:t>
      </w:r>
      <w:proofErr w:type="spellStart"/>
      <w:r>
        <w:t>nit</w:t>
      </w:r>
      <w:proofErr w:type="spellEnd"/>
      <w:r>
        <w:t xml:space="preserve"> </w:t>
      </w:r>
      <w:proofErr w:type="spellStart"/>
      <w:r>
        <w:t>dz</w:t>
      </w:r>
      <w:proofErr w:type="spellEnd"/>
      <w:r>
        <w:t xml:space="preserve"> die gemeinschafft des </w:t>
      </w:r>
      <w:proofErr w:type="spellStart"/>
      <w:r>
        <w:t>leybs</w:t>
      </w:r>
      <w:proofErr w:type="spellEnd"/>
      <w:r>
        <w:t xml:space="preserve"> Christi. was </w:t>
      </w:r>
      <w:proofErr w:type="spellStart"/>
      <w:r>
        <w:t>schleüße</w:t>
      </w:r>
      <w:proofErr w:type="spellEnd"/>
      <w:r>
        <w:t xml:space="preserve"> </w:t>
      </w:r>
      <w:proofErr w:type="spellStart"/>
      <w:r>
        <w:t>dz</w:t>
      </w:r>
      <w:proofErr w:type="spellEnd"/>
      <w:r>
        <w:t xml:space="preserve"> </w:t>
      </w:r>
      <w:proofErr w:type="spellStart"/>
      <w:r>
        <w:t>wyter</w:t>
      </w:r>
      <w:proofErr w:type="spellEnd"/>
      <w:r>
        <w:t xml:space="preserve"> / dann </w:t>
      </w:r>
      <w:proofErr w:type="spellStart"/>
      <w:r>
        <w:t>dz</w:t>
      </w:r>
      <w:proofErr w:type="spellEnd"/>
      <w:r>
        <w:t xml:space="preserve"> die / so Christlich </w:t>
      </w:r>
      <w:proofErr w:type="spellStart"/>
      <w:r>
        <w:t>dz</w:t>
      </w:r>
      <w:proofErr w:type="spellEnd"/>
      <w:r>
        <w:t xml:space="preserve"> </w:t>
      </w:r>
      <w:proofErr w:type="spellStart"/>
      <w:r>
        <w:t>brot</w:t>
      </w:r>
      <w:proofErr w:type="spellEnd"/>
      <w:r>
        <w:t xml:space="preserve"> Christi brechen / sein </w:t>
      </w:r>
      <w:proofErr w:type="spellStart"/>
      <w:r>
        <w:t>leyb</w:t>
      </w:r>
      <w:proofErr w:type="spellEnd"/>
      <w:r>
        <w:t xml:space="preserve"> zur geistlichen </w:t>
      </w:r>
      <w:proofErr w:type="spellStart"/>
      <w:r>
        <w:t>spise</w:t>
      </w:r>
      <w:proofErr w:type="spellEnd"/>
      <w:r>
        <w:t xml:space="preserve"> </w:t>
      </w:r>
      <w:proofErr w:type="spellStart"/>
      <w:r>
        <w:t>unn</w:t>
      </w:r>
      <w:proofErr w:type="spellEnd"/>
      <w:r>
        <w:t xml:space="preserve"> gemeiner </w:t>
      </w:r>
      <w:proofErr w:type="spellStart"/>
      <w:r>
        <w:t>erloesung</w:t>
      </w:r>
      <w:proofErr w:type="spellEnd"/>
      <w:r>
        <w:t xml:space="preserve"> empfahen / im des </w:t>
      </w:r>
      <w:proofErr w:type="spellStart"/>
      <w:r>
        <w:t>gemeinlich</w:t>
      </w:r>
      <w:proofErr w:type="spellEnd"/>
      <w:r>
        <w:t xml:space="preserve"> </w:t>
      </w:r>
      <w:proofErr w:type="spellStart"/>
      <w:r>
        <w:t>dancksagen</w:t>
      </w:r>
      <w:proofErr w:type="spellEnd"/>
      <w:r>
        <w:t xml:space="preserve">: Dan am selbigen </w:t>
      </w:r>
      <w:proofErr w:type="spellStart"/>
      <w:r>
        <w:t>ort</w:t>
      </w:r>
      <w:proofErr w:type="spellEnd"/>
      <w:r>
        <w:t xml:space="preserve"> achtet Paulus </w:t>
      </w:r>
      <w:proofErr w:type="spellStart"/>
      <w:r>
        <w:t>gemeinschaffter</w:t>
      </w:r>
      <w:proofErr w:type="spellEnd"/>
      <w:r>
        <w:t xml:space="preserve"> der </w:t>
      </w:r>
      <w:proofErr w:type="spellStart"/>
      <w:r>
        <w:t>teueffel</w:t>
      </w:r>
      <w:proofErr w:type="spellEnd"/>
      <w:r>
        <w:t xml:space="preserve"> / die vom </w:t>
      </w:r>
      <w:proofErr w:type="spellStart"/>
      <w:r>
        <w:t>goetzen</w:t>
      </w:r>
      <w:proofErr w:type="spellEnd"/>
      <w:r>
        <w:t xml:space="preserve"> </w:t>
      </w:r>
      <w:proofErr w:type="spellStart"/>
      <w:r>
        <w:t>opffer</w:t>
      </w:r>
      <w:proofErr w:type="spellEnd"/>
      <w:r>
        <w:t xml:space="preserve"> </w:t>
      </w:r>
      <w:proofErr w:type="spellStart"/>
      <w:r>
        <w:t>assen</w:t>
      </w:r>
      <w:proofErr w:type="spellEnd"/>
      <w:r>
        <w:t xml:space="preserve"> / die doch </w:t>
      </w:r>
      <w:proofErr w:type="spellStart"/>
      <w:r>
        <w:t>nit</w:t>
      </w:r>
      <w:proofErr w:type="spellEnd"/>
      <w:r>
        <w:t xml:space="preserve"> </w:t>
      </w:r>
      <w:proofErr w:type="spellStart"/>
      <w:r>
        <w:t>teüffel</w:t>
      </w:r>
      <w:proofErr w:type="spellEnd"/>
      <w:r>
        <w:t xml:space="preserve"> </w:t>
      </w:r>
      <w:proofErr w:type="spellStart"/>
      <w:r>
        <w:t>assen</w:t>
      </w:r>
      <w:proofErr w:type="spellEnd"/>
      <w:r>
        <w:t xml:space="preserve"> / </w:t>
      </w:r>
      <w:proofErr w:type="spellStart"/>
      <w:r>
        <w:t>sond</w:t>
      </w:r>
      <w:proofErr w:type="spellEnd"/>
      <w:r>
        <w:t xml:space="preserve"> </w:t>
      </w:r>
      <w:proofErr w:type="spellStart"/>
      <w:r>
        <w:t>dz</w:t>
      </w:r>
      <w:proofErr w:type="spellEnd"/>
      <w:r>
        <w:t xml:space="preserve"> geopfert </w:t>
      </w:r>
      <w:proofErr w:type="spellStart"/>
      <w:r>
        <w:t>fleysch</w:t>
      </w:r>
      <w:proofErr w:type="spellEnd"/>
      <w:r>
        <w:t xml:space="preserve"> zu gemeiner ehr d </w:t>
      </w:r>
      <w:proofErr w:type="spellStart"/>
      <w:r>
        <w:t>goetzen</w:t>
      </w:r>
      <w:proofErr w:type="spellEnd"/>
      <w:r>
        <w:t xml:space="preserve"> / und also folgend / d </w:t>
      </w:r>
      <w:proofErr w:type="spellStart"/>
      <w:r>
        <w:t>teüffel</w:t>
      </w:r>
      <w:proofErr w:type="spellEnd"/>
      <w:r>
        <w:t xml:space="preserve">. Also </w:t>
      </w:r>
      <w:proofErr w:type="spellStart"/>
      <w:r>
        <w:t>sytenmal</w:t>
      </w:r>
      <w:proofErr w:type="spellEnd"/>
      <w:r>
        <w:t xml:space="preserve"> wir zu </w:t>
      </w:r>
      <w:proofErr w:type="spellStart"/>
      <w:r>
        <w:t>gmeiner</w:t>
      </w:r>
      <w:proofErr w:type="spellEnd"/>
      <w:r>
        <w:t xml:space="preserve"> </w:t>
      </w:r>
      <w:proofErr w:type="spellStart"/>
      <w:r>
        <w:t>vjehung</w:t>
      </w:r>
      <w:proofErr w:type="spellEnd"/>
      <w:r>
        <w:t xml:space="preserve"> </w:t>
      </w:r>
      <w:proofErr w:type="spellStart"/>
      <w:r>
        <w:t>un</w:t>
      </w:r>
      <w:proofErr w:type="spellEnd"/>
      <w:r>
        <w:t xml:space="preserve"> </w:t>
      </w:r>
      <w:proofErr w:type="spellStart"/>
      <w:r>
        <w:t>dancksagung</w:t>
      </w:r>
      <w:proofErr w:type="spellEnd"/>
      <w:r>
        <w:t xml:space="preserve"> / </w:t>
      </w:r>
      <w:proofErr w:type="spellStart"/>
      <w:r>
        <w:t>dz</w:t>
      </w:r>
      <w:proofErr w:type="spellEnd"/>
      <w:r>
        <w:t xml:space="preserve"> der </w:t>
      </w:r>
      <w:proofErr w:type="spellStart"/>
      <w:r>
        <w:t>herr</w:t>
      </w:r>
      <w:proofErr w:type="spellEnd"/>
      <w:r>
        <w:t xml:space="preserve"> sein </w:t>
      </w:r>
      <w:proofErr w:type="spellStart"/>
      <w:r>
        <w:t>fleisch</w:t>
      </w:r>
      <w:proofErr w:type="spellEnd"/>
      <w:r>
        <w:t xml:space="preserve"> und </w:t>
      </w:r>
      <w:proofErr w:type="spellStart"/>
      <w:r>
        <w:t>blut</w:t>
      </w:r>
      <w:proofErr w:type="spellEnd"/>
      <w:r>
        <w:t xml:space="preserve"> für uns in </w:t>
      </w:r>
      <w:proofErr w:type="spellStart"/>
      <w:r>
        <w:t>tod</w:t>
      </w:r>
      <w:proofErr w:type="spellEnd"/>
      <w:r>
        <w:t xml:space="preserve"> geben hat / </w:t>
      </w:r>
      <w:proofErr w:type="spellStart"/>
      <w:r>
        <w:t>dz</w:t>
      </w:r>
      <w:proofErr w:type="spellEnd"/>
      <w:r>
        <w:t xml:space="preserve"> </w:t>
      </w:r>
      <w:proofErr w:type="spellStart"/>
      <w:r>
        <w:t>brot</w:t>
      </w:r>
      <w:proofErr w:type="spellEnd"/>
      <w:r>
        <w:t xml:space="preserve"> brechen </w:t>
      </w:r>
      <w:proofErr w:type="spellStart"/>
      <w:r>
        <w:t>wirt</w:t>
      </w:r>
      <w:proofErr w:type="spellEnd"/>
      <w:r>
        <w:t xml:space="preserve"> es </w:t>
      </w:r>
      <w:proofErr w:type="spellStart"/>
      <w:r>
        <w:t>billich</w:t>
      </w:r>
      <w:proofErr w:type="spellEnd"/>
      <w:r>
        <w:t xml:space="preserve"> ein </w:t>
      </w:r>
      <w:proofErr w:type="spellStart"/>
      <w:r>
        <w:t>gmeinschaft</w:t>
      </w:r>
      <w:proofErr w:type="spellEnd"/>
      <w:r>
        <w:t xml:space="preserve"> des </w:t>
      </w:r>
      <w:proofErr w:type="spellStart"/>
      <w:r>
        <w:t>lybs</w:t>
      </w:r>
      <w:proofErr w:type="spellEnd"/>
      <w:r>
        <w:t xml:space="preserve"> </w:t>
      </w:r>
      <w:proofErr w:type="spellStart"/>
      <w:r>
        <w:t>unn</w:t>
      </w:r>
      <w:proofErr w:type="spellEnd"/>
      <w:r>
        <w:t xml:space="preserve"> </w:t>
      </w:r>
      <w:proofErr w:type="spellStart"/>
      <w:r>
        <w:t>bluts</w:t>
      </w:r>
      <w:proofErr w:type="spellEnd"/>
      <w:r>
        <w:t xml:space="preserve"> geheissen / wie d </w:t>
      </w:r>
      <w:proofErr w:type="spellStart"/>
      <w:r>
        <w:t>tauff</w:t>
      </w:r>
      <w:proofErr w:type="spellEnd"/>
      <w:r>
        <w:t xml:space="preserve"> ein </w:t>
      </w:r>
      <w:proofErr w:type="spellStart"/>
      <w:r>
        <w:t>anziehung</w:t>
      </w:r>
      <w:proofErr w:type="spellEnd"/>
      <w:r>
        <w:t xml:space="preserve"> Christi / von dem Pau. spricht Gal. 3. Wie </w:t>
      </w:r>
      <w:proofErr w:type="spellStart"/>
      <w:r>
        <w:t>vil</w:t>
      </w:r>
      <w:proofErr w:type="spellEnd"/>
      <w:r>
        <w:t xml:space="preserve"> </w:t>
      </w:r>
      <w:proofErr w:type="spellStart"/>
      <w:r>
        <w:t>ewer</w:t>
      </w:r>
      <w:proofErr w:type="spellEnd"/>
      <w:r>
        <w:t xml:space="preserve"> </w:t>
      </w:r>
      <w:proofErr w:type="spellStart"/>
      <w:r>
        <w:t>teüfft</w:t>
      </w:r>
      <w:proofErr w:type="spellEnd"/>
      <w:r>
        <w:t xml:space="preserve"> sind die haben Christum anzogen. Und ist doch den </w:t>
      </w:r>
      <w:proofErr w:type="spellStart"/>
      <w:r>
        <w:t>tauff</w:t>
      </w:r>
      <w:proofErr w:type="spellEnd"/>
      <w:r>
        <w:t xml:space="preserve"> empfahen </w:t>
      </w:r>
      <w:proofErr w:type="spellStart"/>
      <w:r>
        <w:t>nit</w:t>
      </w:r>
      <w:proofErr w:type="spellEnd"/>
      <w:r>
        <w:t xml:space="preserve"> </w:t>
      </w:r>
      <w:proofErr w:type="spellStart"/>
      <w:r>
        <w:t>mer</w:t>
      </w:r>
      <w:proofErr w:type="spellEnd"/>
      <w:r>
        <w:t xml:space="preserve"> dann ein </w:t>
      </w:r>
      <w:proofErr w:type="spellStart"/>
      <w:r>
        <w:t>vjehung</w:t>
      </w:r>
      <w:proofErr w:type="spellEnd"/>
      <w:r>
        <w:t xml:space="preserve"> des </w:t>
      </w:r>
      <w:proofErr w:type="spellStart"/>
      <w:r>
        <w:t>glaubens</w:t>
      </w:r>
      <w:proofErr w:type="spellEnd"/>
      <w:r>
        <w:t xml:space="preserve"> in Christum / durch welchen glauben man Christum </w:t>
      </w:r>
      <w:proofErr w:type="spellStart"/>
      <w:r>
        <w:t>anzeicht</w:t>
      </w:r>
      <w:proofErr w:type="spellEnd"/>
      <w:r>
        <w:t xml:space="preserve">. Die </w:t>
      </w:r>
      <w:proofErr w:type="spellStart"/>
      <w:r>
        <w:t>schrifft</w:t>
      </w:r>
      <w:proofErr w:type="spellEnd"/>
      <w:r>
        <w:t xml:space="preserve"> hat </w:t>
      </w:r>
      <w:proofErr w:type="spellStart"/>
      <w:r>
        <w:t>ir</w:t>
      </w:r>
      <w:proofErr w:type="spellEnd"/>
      <w:r>
        <w:t xml:space="preserve"> </w:t>
      </w:r>
      <w:proofErr w:type="spellStart"/>
      <w:r>
        <w:t>art</w:t>
      </w:r>
      <w:proofErr w:type="spellEnd"/>
      <w:r>
        <w:t xml:space="preserve"> zu reden / </w:t>
      </w:r>
      <w:proofErr w:type="spellStart"/>
      <w:r>
        <w:t>wolt</w:t>
      </w:r>
      <w:proofErr w:type="spellEnd"/>
      <w:r>
        <w:t xml:space="preserve"> man d acht </w:t>
      </w:r>
      <w:proofErr w:type="spellStart"/>
      <w:r>
        <w:t>nemen</w:t>
      </w:r>
      <w:proofErr w:type="spellEnd"/>
      <w:r>
        <w:t xml:space="preserve"> / </w:t>
      </w:r>
      <w:proofErr w:type="spellStart"/>
      <w:r>
        <w:t>unn</w:t>
      </w:r>
      <w:proofErr w:type="spellEnd"/>
      <w:r>
        <w:t xml:space="preserve"> on </w:t>
      </w:r>
      <w:proofErr w:type="spellStart"/>
      <w:r>
        <w:t>zanckgirikeit</w:t>
      </w:r>
      <w:proofErr w:type="spellEnd"/>
      <w:r>
        <w:t xml:space="preserve"> die </w:t>
      </w:r>
      <w:proofErr w:type="spellStart"/>
      <w:r>
        <w:t>worheit</w:t>
      </w:r>
      <w:proofErr w:type="spellEnd"/>
      <w:r>
        <w:t xml:space="preserve"> suchen / </w:t>
      </w:r>
      <w:proofErr w:type="spellStart"/>
      <w:r>
        <w:t>weren</w:t>
      </w:r>
      <w:proofErr w:type="spellEnd"/>
      <w:r>
        <w:t xml:space="preserve"> </w:t>
      </w:r>
      <w:proofErr w:type="spellStart"/>
      <w:r>
        <w:t>diß</w:t>
      </w:r>
      <w:proofErr w:type="spellEnd"/>
      <w:r>
        <w:t xml:space="preserve"> </w:t>
      </w:r>
      <w:proofErr w:type="spellStart"/>
      <w:r>
        <w:t>unn</w:t>
      </w:r>
      <w:proofErr w:type="spellEnd"/>
      <w:r>
        <w:t xml:space="preserve"> andre </w:t>
      </w:r>
      <w:proofErr w:type="spellStart"/>
      <w:r>
        <w:t>ort</w:t>
      </w:r>
      <w:proofErr w:type="spellEnd"/>
      <w:r>
        <w:t xml:space="preserve"> d </w:t>
      </w:r>
      <w:proofErr w:type="spellStart"/>
      <w:r>
        <w:t>schrifft</w:t>
      </w:r>
      <w:proofErr w:type="spellEnd"/>
      <w:r>
        <w:t xml:space="preserve"> </w:t>
      </w:r>
      <w:proofErr w:type="spellStart"/>
      <w:r>
        <w:t>wol</w:t>
      </w:r>
      <w:proofErr w:type="spellEnd"/>
      <w:r>
        <w:t xml:space="preserve"> zu </w:t>
      </w:r>
      <w:proofErr w:type="spellStart"/>
      <w:r>
        <w:t>vston</w:t>
      </w:r>
      <w:proofErr w:type="spellEnd"/>
      <w:r>
        <w:t xml:space="preserve">. Der glichen ist / </w:t>
      </w:r>
      <w:proofErr w:type="spellStart"/>
      <w:r>
        <w:t>dz</w:t>
      </w:r>
      <w:proofErr w:type="spellEnd"/>
      <w:r>
        <w:t xml:space="preserve"> </w:t>
      </w:r>
      <w:proofErr w:type="spellStart"/>
      <w:r>
        <w:t>etlich</w:t>
      </w:r>
      <w:proofErr w:type="spellEnd"/>
      <w:r>
        <w:t xml:space="preserve"> uff mutzen / Pau. sagt die </w:t>
      </w:r>
      <w:proofErr w:type="spellStart"/>
      <w:r>
        <w:t>diß</w:t>
      </w:r>
      <w:proofErr w:type="spellEnd"/>
      <w:r>
        <w:t xml:space="preserve"> </w:t>
      </w:r>
      <w:proofErr w:type="spellStart"/>
      <w:r>
        <w:t>brot</w:t>
      </w:r>
      <w:proofErr w:type="spellEnd"/>
      <w:r>
        <w:t xml:space="preserve"> </w:t>
      </w:r>
      <w:proofErr w:type="spellStart"/>
      <w:r>
        <w:t>unwirdig</w:t>
      </w:r>
      <w:proofErr w:type="spellEnd"/>
      <w:r>
        <w:t xml:space="preserve"> essen / und den </w:t>
      </w:r>
      <w:proofErr w:type="spellStart"/>
      <w:r>
        <w:t>kelch</w:t>
      </w:r>
      <w:proofErr w:type="spellEnd"/>
      <w:r>
        <w:t xml:space="preserve"> des </w:t>
      </w:r>
      <w:proofErr w:type="spellStart"/>
      <w:r>
        <w:t>herrn</w:t>
      </w:r>
      <w:proofErr w:type="spellEnd"/>
      <w:r>
        <w:t xml:space="preserve"> </w:t>
      </w:r>
      <w:proofErr w:type="spellStart"/>
      <w:r>
        <w:t>unwirdig</w:t>
      </w:r>
      <w:proofErr w:type="spellEnd"/>
      <w:r>
        <w:t xml:space="preserve"> </w:t>
      </w:r>
      <w:proofErr w:type="spellStart"/>
      <w:r>
        <w:t>drincken</w:t>
      </w:r>
      <w:proofErr w:type="spellEnd"/>
      <w:r>
        <w:t xml:space="preserve"> / sind schuldig am </w:t>
      </w:r>
      <w:proofErr w:type="spellStart"/>
      <w:r>
        <w:t>leyb</w:t>
      </w:r>
      <w:proofErr w:type="spellEnd"/>
      <w:r>
        <w:t xml:space="preserve"> </w:t>
      </w:r>
      <w:proofErr w:type="spellStart"/>
      <w:r>
        <w:t>unn</w:t>
      </w:r>
      <w:proofErr w:type="spellEnd"/>
      <w:r>
        <w:t xml:space="preserve"> </w:t>
      </w:r>
      <w:proofErr w:type="spellStart"/>
      <w:r>
        <w:t>blut</w:t>
      </w:r>
      <w:proofErr w:type="spellEnd"/>
      <w:r>
        <w:t xml:space="preserve"> des </w:t>
      </w:r>
      <w:proofErr w:type="spellStart"/>
      <w:r>
        <w:t>herrn</w:t>
      </w:r>
      <w:proofErr w:type="spellEnd"/>
      <w:r>
        <w:t xml:space="preserve">. </w:t>
      </w:r>
      <w:proofErr w:type="spellStart"/>
      <w:r>
        <w:t>Sihe</w:t>
      </w:r>
      <w:proofErr w:type="spellEnd"/>
      <w:r>
        <w:t xml:space="preserve"> sagen </w:t>
      </w:r>
      <w:proofErr w:type="spellStart"/>
      <w:r>
        <w:t>sye</w:t>
      </w:r>
      <w:proofErr w:type="spellEnd"/>
      <w:r>
        <w:t xml:space="preserve"> mit dem </w:t>
      </w:r>
      <w:proofErr w:type="spellStart"/>
      <w:r>
        <w:t>unwirdig</w:t>
      </w:r>
      <w:proofErr w:type="spellEnd"/>
      <w:r>
        <w:t xml:space="preserve"> essen </w:t>
      </w:r>
      <w:proofErr w:type="spellStart"/>
      <w:r>
        <w:t>unn</w:t>
      </w:r>
      <w:proofErr w:type="spellEnd"/>
      <w:r>
        <w:t xml:space="preserve"> </w:t>
      </w:r>
      <w:proofErr w:type="spellStart"/>
      <w:r>
        <w:t>drincken</w:t>
      </w:r>
      <w:proofErr w:type="spellEnd"/>
      <w:r>
        <w:t xml:space="preserve"> / werden </w:t>
      </w:r>
      <w:proofErr w:type="spellStart"/>
      <w:r>
        <w:t>sye</w:t>
      </w:r>
      <w:proofErr w:type="spellEnd"/>
      <w:r>
        <w:t xml:space="preserve"> schuldig am </w:t>
      </w:r>
      <w:proofErr w:type="spellStart"/>
      <w:r>
        <w:t>leyb</w:t>
      </w:r>
      <w:proofErr w:type="spellEnd"/>
      <w:r>
        <w:t xml:space="preserve"> und </w:t>
      </w:r>
      <w:proofErr w:type="spellStart"/>
      <w:r>
        <w:t>blut</w:t>
      </w:r>
      <w:proofErr w:type="spellEnd"/>
      <w:r>
        <w:t xml:space="preserve"> des </w:t>
      </w:r>
      <w:proofErr w:type="spellStart"/>
      <w:r>
        <w:t>herren</w:t>
      </w:r>
      <w:proofErr w:type="spellEnd"/>
      <w:r>
        <w:t xml:space="preserve"> / </w:t>
      </w:r>
      <w:proofErr w:type="spellStart"/>
      <w:r>
        <w:t>darumb</w:t>
      </w:r>
      <w:proofErr w:type="spellEnd"/>
      <w:r>
        <w:t xml:space="preserve"> essen </w:t>
      </w:r>
      <w:proofErr w:type="spellStart"/>
      <w:r>
        <w:t>sye</w:t>
      </w:r>
      <w:proofErr w:type="spellEnd"/>
      <w:r>
        <w:t xml:space="preserve"> </w:t>
      </w:r>
      <w:proofErr w:type="spellStart"/>
      <w:r>
        <w:t>auh</w:t>
      </w:r>
      <w:proofErr w:type="spellEnd"/>
      <w:r>
        <w:t xml:space="preserve"> und </w:t>
      </w:r>
      <w:proofErr w:type="spellStart"/>
      <w:r>
        <w:t>drincken</w:t>
      </w:r>
      <w:proofErr w:type="spellEnd"/>
      <w:r>
        <w:t xml:space="preserve"> / </w:t>
      </w:r>
      <w:proofErr w:type="spellStart"/>
      <w:r>
        <w:t>dasselbig</w:t>
      </w:r>
      <w:proofErr w:type="spellEnd"/>
      <w:r>
        <w:t xml:space="preserve"> </w:t>
      </w:r>
      <w:proofErr w:type="spellStart"/>
      <w:r>
        <w:t>leiplich</w:t>
      </w:r>
      <w:proofErr w:type="spellEnd"/>
      <w:r>
        <w:t xml:space="preserve"> / zu denen man sagen </w:t>
      </w:r>
      <w:proofErr w:type="spellStart"/>
      <w:r>
        <w:t>moecht</w:t>
      </w:r>
      <w:proofErr w:type="spellEnd"/>
      <w:r>
        <w:t xml:space="preserve">. </w:t>
      </w:r>
      <w:proofErr w:type="spellStart"/>
      <w:r>
        <w:t>Warumb</w:t>
      </w:r>
      <w:proofErr w:type="spellEnd"/>
      <w:r>
        <w:t xml:space="preserve"> sagt er dann </w:t>
      </w:r>
      <w:proofErr w:type="spellStart"/>
      <w:r>
        <w:t>nit</w:t>
      </w:r>
      <w:proofErr w:type="spellEnd"/>
      <w:r>
        <w:t xml:space="preserve"> / wer den </w:t>
      </w:r>
      <w:proofErr w:type="spellStart"/>
      <w:r>
        <w:t>leyb</w:t>
      </w:r>
      <w:proofErr w:type="spellEnd"/>
      <w:r>
        <w:t xml:space="preserve"> Christi </w:t>
      </w:r>
      <w:proofErr w:type="spellStart"/>
      <w:r>
        <w:t>unwirdig</w:t>
      </w:r>
      <w:proofErr w:type="spellEnd"/>
      <w:r>
        <w:t xml:space="preserve"> isset / und sein </w:t>
      </w:r>
      <w:proofErr w:type="spellStart"/>
      <w:r>
        <w:t>blut</w:t>
      </w:r>
      <w:proofErr w:type="spellEnd"/>
      <w:r>
        <w:t xml:space="preserve"> </w:t>
      </w:r>
      <w:proofErr w:type="spellStart"/>
      <w:r>
        <w:t>unwirdig</w:t>
      </w:r>
      <w:proofErr w:type="spellEnd"/>
      <w:r>
        <w:t xml:space="preserve"> </w:t>
      </w:r>
      <w:proofErr w:type="spellStart"/>
      <w:r>
        <w:t>drinckt</w:t>
      </w:r>
      <w:proofErr w:type="spellEnd"/>
      <w:r>
        <w:t xml:space="preserve"> / d </w:t>
      </w:r>
      <w:proofErr w:type="spellStart"/>
      <w:r>
        <w:t>würt</w:t>
      </w:r>
      <w:proofErr w:type="spellEnd"/>
      <w:r>
        <w:t xml:space="preserve"> daran schuldig / </w:t>
      </w:r>
      <w:proofErr w:type="spellStart"/>
      <w:r>
        <w:t>warumm</w:t>
      </w:r>
      <w:proofErr w:type="spellEnd"/>
      <w:r>
        <w:t xml:space="preserve"> nennet ers immer </w:t>
      </w:r>
      <w:proofErr w:type="spellStart"/>
      <w:r>
        <w:t>brot</w:t>
      </w:r>
      <w:proofErr w:type="spellEnd"/>
      <w:r>
        <w:t xml:space="preserve"> und </w:t>
      </w:r>
      <w:proofErr w:type="spellStart"/>
      <w:r>
        <w:t>kelch</w:t>
      </w:r>
      <w:proofErr w:type="spellEnd"/>
      <w:r>
        <w:t xml:space="preserve"> / und </w:t>
      </w:r>
      <w:proofErr w:type="spellStart"/>
      <w:r>
        <w:t>nienen</w:t>
      </w:r>
      <w:proofErr w:type="spellEnd"/>
      <w:r>
        <w:t xml:space="preserve"> den </w:t>
      </w:r>
      <w:proofErr w:type="spellStart"/>
      <w:r>
        <w:t>leyb</w:t>
      </w:r>
      <w:proofErr w:type="spellEnd"/>
      <w:r>
        <w:t xml:space="preserve"> und </w:t>
      </w:r>
      <w:proofErr w:type="spellStart"/>
      <w:r>
        <w:t>dz</w:t>
      </w:r>
      <w:proofErr w:type="spellEnd"/>
      <w:r>
        <w:t xml:space="preserve"> </w:t>
      </w:r>
      <w:proofErr w:type="spellStart"/>
      <w:r>
        <w:t>blut</w:t>
      </w:r>
      <w:proofErr w:type="spellEnd"/>
      <w:r>
        <w:t xml:space="preserve">? Wer </w:t>
      </w:r>
      <w:proofErr w:type="spellStart"/>
      <w:r>
        <w:t>verstot</w:t>
      </w:r>
      <w:proofErr w:type="spellEnd"/>
      <w:r>
        <w:t xml:space="preserve"> aber </w:t>
      </w:r>
      <w:proofErr w:type="spellStart"/>
      <w:r>
        <w:t>nit</w:t>
      </w:r>
      <w:proofErr w:type="spellEnd"/>
      <w:r>
        <w:t xml:space="preserve"> / </w:t>
      </w:r>
      <w:proofErr w:type="spellStart"/>
      <w:r>
        <w:t>dz</w:t>
      </w:r>
      <w:proofErr w:type="spellEnd"/>
      <w:r>
        <w:t xml:space="preserve"> der </w:t>
      </w:r>
      <w:proofErr w:type="spellStart"/>
      <w:r>
        <w:t>wol</w:t>
      </w:r>
      <w:proofErr w:type="spellEnd"/>
      <w:r>
        <w:t xml:space="preserve"> schuldig am </w:t>
      </w:r>
      <w:proofErr w:type="spellStart"/>
      <w:r>
        <w:t>leyb</w:t>
      </w:r>
      <w:proofErr w:type="spellEnd"/>
      <w:r>
        <w:t xml:space="preserve"> und </w:t>
      </w:r>
      <w:proofErr w:type="spellStart"/>
      <w:r>
        <w:t>blut</w:t>
      </w:r>
      <w:proofErr w:type="spellEnd"/>
      <w:r>
        <w:t xml:space="preserve"> Christi </w:t>
      </w:r>
      <w:proofErr w:type="spellStart"/>
      <w:r>
        <w:t>würt</w:t>
      </w:r>
      <w:proofErr w:type="spellEnd"/>
      <w:r>
        <w:t xml:space="preserve"> / d die </w:t>
      </w:r>
      <w:proofErr w:type="spellStart"/>
      <w:r>
        <w:t>gedechtnüß</w:t>
      </w:r>
      <w:proofErr w:type="spellEnd"/>
      <w:r>
        <w:t xml:space="preserve"> / und </w:t>
      </w:r>
      <w:proofErr w:type="spellStart"/>
      <w:r>
        <w:t>dancksagung</w:t>
      </w:r>
      <w:proofErr w:type="spellEnd"/>
      <w:r>
        <w:t xml:space="preserve"> / </w:t>
      </w:r>
      <w:proofErr w:type="spellStart"/>
      <w:r>
        <w:t>dz</w:t>
      </w:r>
      <w:proofErr w:type="spellEnd"/>
      <w:r>
        <w:t xml:space="preserve"> Christus für uns sein </w:t>
      </w:r>
      <w:proofErr w:type="spellStart"/>
      <w:r>
        <w:t>leyb</w:t>
      </w:r>
      <w:proofErr w:type="spellEnd"/>
      <w:r>
        <w:t xml:space="preserve"> </w:t>
      </w:r>
      <w:proofErr w:type="spellStart"/>
      <w:r>
        <w:t>unn</w:t>
      </w:r>
      <w:proofErr w:type="spellEnd"/>
      <w:r>
        <w:t xml:space="preserve"> </w:t>
      </w:r>
      <w:proofErr w:type="spellStart"/>
      <w:r>
        <w:t>blut</w:t>
      </w:r>
      <w:proofErr w:type="spellEnd"/>
      <w:r>
        <w:t xml:space="preserve"> geben hat / </w:t>
      </w:r>
      <w:proofErr w:type="spellStart"/>
      <w:r>
        <w:t>uneret</w:t>
      </w:r>
      <w:proofErr w:type="spellEnd"/>
      <w:r>
        <w:t xml:space="preserve"> und </w:t>
      </w:r>
      <w:proofErr w:type="spellStart"/>
      <w:r>
        <w:t>schmehet</w:t>
      </w:r>
      <w:proofErr w:type="spellEnd"/>
      <w:r>
        <w:t xml:space="preserve"> / ja das </w:t>
      </w:r>
      <w:proofErr w:type="spellStart"/>
      <w:r>
        <w:t>gespoet</w:t>
      </w:r>
      <w:proofErr w:type="spellEnd"/>
      <w:r>
        <w:t xml:space="preserve"> mit treibt / so er gerad do wider lebt und </w:t>
      </w:r>
      <w:proofErr w:type="spellStart"/>
      <w:r>
        <w:t>hendlet</w:t>
      </w:r>
      <w:proofErr w:type="spellEnd"/>
      <w:r>
        <w:t xml:space="preserve"> / </w:t>
      </w:r>
      <w:proofErr w:type="spellStart"/>
      <w:r>
        <w:t>dz</w:t>
      </w:r>
      <w:proofErr w:type="spellEnd"/>
      <w:r>
        <w:t xml:space="preserve"> er sich </w:t>
      </w:r>
      <w:proofErr w:type="spellStart"/>
      <w:r>
        <w:t>mti</w:t>
      </w:r>
      <w:proofErr w:type="spellEnd"/>
      <w:r>
        <w:t xml:space="preserve"> d gemeinschafft / des tisch </w:t>
      </w:r>
      <w:proofErr w:type="spellStart"/>
      <w:r>
        <w:t>hristi</w:t>
      </w:r>
      <w:proofErr w:type="spellEnd"/>
      <w:r>
        <w:t xml:space="preserve"> / </w:t>
      </w:r>
      <w:proofErr w:type="spellStart"/>
      <w:r>
        <w:t>felshlich</w:t>
      </w:r>
      <w:proofErr w:type="spellEnd"/>
      <w:r>
        <w:t xml:space="preserve"> bezeuget: dann er do mit bezeuget / das er glaube / sich durch den </w:t>
      </w:r>
      <w:proofErr w:type="spellStart"/>
      <w:r>
        <w:t>tod</w:t>
      </w:r>
      <w:proofErr w:type="spellEnd"/>
      <w:r>
        <w:t xml:space="preserve"> Christi / ein </w:t>
      </w:r>
      <w:proofErr w:type="spellStart"/>
      <w:r>
        <w:t>kind</w:t>
      </w:r>
      <w:proofErr w:type="spellEnd"/>
      <w:r>
        <w:t xml:space="preserve"> </w:t>
      </w:r>
      <w:proofErr w:type="spellStart"/>
      <w:r>
        <w:t>gotes</w:t>
      </w:r>
      <w:proofErr w:type="spellEnd"/>
      <w:r>
        <w:t xml:space="preserve"> und ein </w:t>
      </w:r>
      <w:proofErr w:type="spellStart"/>
      <w:r>
        <w:t>mitglied</w:t>
      </w:r>
      <w:proofErr w:type="spellEnd"/>
      <w:r>
        <w:t xml:space="preserve"> sein aller </w:t>
      </w:r>
      <w:proofErr w:type="spellStart"/>
      <w:r>
        <w:t>glaeubigen</w:t>
      </w:r>
      <w:proofErr w:type="spellEnd"/>
      <w:r>
        <w:t xml:space="preserve"> / ja ein </w:t>
      </w:r>
      <w:proofErr w:type="spellStart"/>
      <w:r>
        <w:t>brott</w:t>
      </w:r>
      <w:proofErr w:type="spellEnd"/>
      <w:r>
        <w:t xml:space="preserve"> und ein </w:t>
      </w:r>
      <w:proofErr w:type="spellStart"/>
      <w:r>
        <w:t>leyb</w:t>
      </w:r>
      <w:proofErr w:type="spellEnd"/>
      <w:r>
        <w:t xml:space="preserve"> / mit allen die Christum kennen. </w:t>
      </w:r>
      <w:proofErr w:type="spellStart"/>
      <w:r>
        <w:t>Zun</w:t>
      </w:r>
      <w:proofErr w:type="spellEnd"/>
      <w:r>
        <w:t xml:space="preserve"> Heb. 10. sagt d </w:t>
      </w:r>
      <w:proofErr w:type="spellStart"/>
      <w:r>
        <w:t>apostl</w:t>
      </w:r>
      <w:proofErr w:type="spellEnd"/>
      <w:r>
        <w:t xml:space="preserve"> / </w:t>
      </w:r>
      <w:proofErr w:type="spellStart"/>
      <w:r>
        <w:t>dz</w:t>
      </w:r>
      <w:proofErr w:type="spellEnd"/>
      <w:r>
        <w:t xml:space="preserve"> die so nach empfangener </w:t>
      </w:r>
      <w:proofErr w:type="spellStart"/>
      <w:r>
        <w:t>erkantnüß</w:t>
      </w:r>
      <w:proofErr w:type="spellEnd"/>
      <w:r>
        <w:t xml:space="preserve"> der </w:t>
      </w:r>
      <w:proofErr w:type="spellStart"/>
      <w:r>
        <w:t>worheit</w:t>
      </w:r>
      <w:proofErr w:type="spellEnd"/>
      <w:r>
        <w:t xml:space="preserve"> / sündigen / den </w:t>
      </w:r>
      <w:proofErr w:type="spellStart"/>
      <w:r>
        <w:t>sun</w:t>
      </w:r>
      <w:proofErr w:type="spellEnd"/>
      <w:r>
        <w:t xml:space="preserve"> </w:t>
      </w:r>
      <w:proofErr w:type="spellStart"/>
      <w:r>
        <w:t>gottes</w:t>
      </w:r>
      <w:proofErr w:type="spellEnd"/>
      <w:r>
        <w:t xml:space="preserve"> mit </w:t>
      </w:r>
      <w:proofErr w:type="spellStart"/>
      <w:r>
        <w:t>fuessen</w:t>
      </w:r>
      <w:proofErr w:type="spellEnd"/>
      <w:r>
        <w:t xml:space="preserve"> </w:t>
      </w:r>
      <w:proofErr w:type="spellStart"/>
      <w:r>
        <w:t>dretten</w:t>
      </w:r>
      <w:proofErr w:type="spellEnd"/>
      <w:r>
        <w:t xml:space="preserve"> / </w:t>
      </w:r>
      <w:proofErr w:type="spellStart"/>
      <w:r>
        <w:t>dz</w:t>
      </w:r>
      <w:proofErr w:type="spellEnd"/>
      <w:r>
        <w:t xml:space="preserve"> </w:t>
      </w:r>
      <w:proofErr w:type="spellStart"/>
      <w:r>
        <w:t>blut</w:t>
      </w:r>
      <w:proofErr w:type="spellEnd"/>
      <w:r>
        <w:t xml:space="preserve"> des </w:t>
      </w:r>
      <w:proofErr w:type="spellStart"/>
      <w:r>
        <w:t>testaments</w:t>
      </w:r>
      <w:proofErr w:type="spellEnd"/>
      <w:r>
        <w:t xml:space="preserve"> unrein achten / </w:t>
      </w:r>
      <w:proofErr w:type="spellStart"/>
      <w:r>
        <w:t>unn</w:t>
      </w:r>
      <w:proofErr w:type="spellEnd"/>
      <w:r>
        <w:t xml:space="preserve"> den </w:t>
      </w:r>
      <w:proofErr w:type="spellStart"/>
      <w:r>
        <w:t>geyst</w:t>
      </w:r>
      <w:proofErr w:type="spellEnd"/>
      <w:r>
        <w:t xml:space="preserve"> d </w:t>
      </w:r>
      <w:proofErr w:type="spellStart"/>
      <w:r>
        <w:t>gnaden</w:t>
      </w:r>
      <w:proofErr w:type="spellEnd"/>
      <w:r>
        <w:t xml:space="preserve"> </w:t>
      </w:r>
      <w:proofErr w:type="spellStart"/>
      <w:r>
        <w:t>schenden</w:t>
      </w:r>
      <w:proofErr w:type="spellEnd"/>
      <w:r>
        <w:t xml:space="preserve"> / </w:t>
      </w:r>
      <w:proofErr w:type="spellStart"/>
      <w:r>
        <w:t>un</w:t>
      </w:r>
      <w:proofErr w:type="spellEnd"/>
      <w:r>
        <w:t xml:space="preserve"> </w:t>
      </w:r>
      <w:proofErr w:type="spellStart"/>
      <w:r>
        <w:t>rueren</w:t>
      </w:r>
      <w:proofErr w:type="spellEnd"/>
      <w:r>
        <w:t xml:space="preserve"> deren keins an </w:t>
      </w:r>
      <w:proofErr w:type="spellStart"/>
      <w:r>
        <w:t>leiplich</w:t>
      </w:r>
      <w:proofErr w:type="spellEnd"/>
      <w:r>
        <w:t xml:space="preserve">. </w:t>
      </w:r>
    </w:p>
    <w:p w14:paraId="0D73BC71" w14:textId="77777777" w:rsidR="00536190" w:rsidRDefault="00536190" w:rsidP="00536190">
      <w:pPr>
        <w:pStyle w:val="StandardWeb"/>
      </w:pPr>
      <w:r>
        <w:t xml:space="preserve">Also ists je </w:t>
      </w:r>
      <w:proofErr w:type="spellStart"/>
      <w:r>
        <w:t>unleügbar</w:t>
      </w:r>
      <w:proofErr w:type="spellEnd"/>
      <w:r>
        <w:t xml:space="preserve"> mit keiner </w:t>
      </w:r>
      <w:proofErr w:type="spellStart"/>
      <w:r>
        <w:t>schrifft</w:t>
      </w:r>
      <w:proofErr w:type="spellEnd"/>
      <w:r>
        <w:t xml:space="preserve"> mag man </w:t>
      </w:r>
      <w:proofErr w:type="spellStart"/>
      <w:r>
        <w:t>schliessen</w:t>
      </w:r>
      <w:proofErr w:type="spellEnd"/>
      <w:r>
        <w:t xml:space="preserve"> / </w:t>
      </w:r>
      <w:proofErr w:type="spellStart"/>
      <w:r>
        <w:t>dz</w:t>
      </w:r>
      <w:proofErr w:type="spellEnd"/>
      <w:r>
        <w:t xml:space="preserve"> </w:t>
      </w:r>
      <w:proofErr w:type="spellStart"/>
      <w:r>
        <w:t>dz</w:t>
      </w:r>
      <w:proofErr w:type="spellEnd"/>
      <w:r>
        <w:t xml:space="preserve"> </w:t>
      </w:r>
      <w:proofErr w:type="spellStart"/>
      <w:r>
        <w:t>brot</w:t>
      </w:r>
      <w:proofErr w:type="spellEnd"/>
      <w:r>
        <w:t xml:space="preserve"> und d </w:t>
      </w:r>
      <w:proofErr w:type="spellStart"/>
      <w:r>
        <w:t>kelch</w:t>
      </w:r>
      <w:proofErr w:type="spellEnd"/>
      <w:r>
        <w:t xml:space="preserve"> des </w:t>
      </w:r>
      <w:proofErr w:type="spellStart"/>
      <w:r>
        <w:t>herren</w:t>
      </w:r>
      <w:proofErr w:type="spellEnd"/>
      <w:r>
        <w:t xml:space="preserve"> </w:t>
      </w:r>
      <w:proofErr w:type="spellStart"/>
      <w:r>
        <w:t>leiplich</w:t>
      </w:r>
      <w:proofErr w:type="spellEnd"/>
      <w:r>
        <w:t xml:space="preserve"> </w:t>
      </w:r>
      <w:proofErr w:type="spellStart"/>
      <w:r>
        <w:t>muessen</w:t>
      </w:r>
      <w:proofErr w:type="spellEnd"/>
      <w:r>
        <w:t xml:space="preserve"> d </w:t>
      </w:r>
      <w:proofErr w:type="spellStart"/>
      <w:r>
        <w:t>leyb</w:t>
      </w:r>
      <w:proofErr w:type="spellEnd"/>
      <w:r>
        <w:t xml:space="preserve"> und </w:t>
      </w:r>
      <w:proofErr w:type="spellStart"/>
      <w:r>
        <w:t>blut</w:t>
      </w:r>
      <w:proofErr w:type="spellEnd"/>
      <w:r>
        <w:t xml:space="preserve"> des </w:t>
      </w:r>
      <w:proofErr w:type="spellStart"/>
      <w:r>
        <w:t>herrn</w:t>
      </w:r>
      <w:proofErr w:type="spellEnd"/>
      <w:r>
        <w:t xml:space="preserve"> sein. </w:t>
      </w:r>
      <w:proofErr w:type="spellStart"/>
      <w:r>
        <w:t>Warumm</w:t>
      </w:r>
      <w:proofErr w:type="spellEnd"/>
      <w:r>
        <w:t xml:space="preserve"> </w:t>
      </w:r>
      <w:proofErr w:type="spellStart"/>
      <w:r>
        <w:t>wil</w:t>
      </w:r>
      <w:proofErr w:type="spellEnd"/>
      <w:r>
        <w:t xml:space="preserve"> man denn die </w:t>
      </w:r>
      <w:proofErr w:type="spellStart"/>
      <w:r>
        <w:t>leüt</w:t>
      </w:r>
      <w:proofErr w:type="spellEnd"/>
      <w:r>
        <w:t xml:space="preserve"> </w:t>
      </w:r>
      <w:proofErr w:type="spellStart"/>
      <w:r>
        <w:t>dz</w:t>
      </w:r>
      <w:proofErr w:type="spellEnd"/>
      <w:r>
        <w:t xml:space="preserve"> zu glauben dringen? </w:t>
      </w:r>
      <w:proofErr w:type="spellStart"/>
      <w:r>
        <w:t>warumm</w:t>
      </w:r>
      <w:proofErr w:type="spellEnd"/>
      <w:r>
        <w:t xml:space="preserve"> </w:t>
      </w:r>
      <w:proofErr w:type="spellStart"/>
      <w:r>
        <w:t>wil</w:t>
      </w:r>
      <w:proofErr w:type="spellEnd"/>
      <w:r>
        <w:t xml:space="preserve"> man da von </w:t>
      </w:r>
      <w:proofErr w:type="spellStart"/>
      <w:r>
        <w:t>newem</w:t>
      </w:r>
      <w:proofErr w:type="spellEnd"/>
      <w:r>
        <w:t xml:space="preserve"> wunder predigen / </w:t>
      </w:r>
      <w:proofErr w:type="spellStart"/>
      <w:r>
        <w:t>dz</w:t>
      </w:r>
      <w:proofErr w:type="spellEnd"/>
      <w:r>
        <w:t xml:space="preserve"> unser </w:t>
      </w:r>
      <w:proofErr w:type="spellStart"/>
      <w:r>
        <w:t>brot</w:t>
      </w:r>
      <w:proofErr w:type="spellEnd"/>
      <w:r>
        <w:t xml:space="preserve"> und </w:t>
      </w:r>
      <w:proofErr w:type="spellStart"/>
      <w:r>
        <w:t>weyn</w:t>
      </w:r>
      <w:proofErr w:type="spellEnd"/>
      <w:r>
        <w:t xml:space="preserve"> so </w:t>
      </w:r>
      <w:proofErr w:type="spellStart"/>
      <w:r>
        <w:t>offt</w:t>
      </w:r>
      <w:proofErr w:type="spellEnd"/>
      <w:r>
        <w:t xml:space="preserve"> zum </w:t>
      </w:r>
      <w:proofErr w:type="spellStart"/>
      <w:r>
        <w:t>leyb</w:t>
      </w:r>
      <w:proofErr w:type="spellEnd"/>
      <w:r>
        <w:t xml:space="preserve"> und </w:t>
      </w:r>
      <w:proofErr w:type="spellStart"/>
      <w:r>
        <w:t>blut</w:t>
      </w:r>
      <w:proofErr w:type="spellEnd"/>
      <w:r>
        <w:t xml:space="preserve"> des </w:t>
      </w:r>
      <w:proofErr w:type="spellStart"/>
      <w:r>
        <w:t>herrn</w:t>
      </w:r>
      <w:proofErr w:type="spellEnd"/>
      <w:r>
        <w:t xml:space="preserve"> werde / so </w:t>
      </w:r>
      <w:proofErr w:type="spellStart"/>
      <w:r>
        <w:t>offt</w:t>
      </w:r>
      <w:proofErr w:type="spellEnd"/>
      <w:r>
        <w:t xml:space="preserve"> wir die </w:t>
      </w:r>
      <w:proofErr w:type="spellStart"/>
      <w:r>
        <w:t>wort</w:t>
      </w:r>
      <w:proofErr w:type="spellEnd"/>
      <w:r>
        <w:t xml:space="preserve"> des </w:t>
      </w:r>
      <w:proofErr w:type="spellStart"/>
      <w:r>
        <w:t>herrn</w:t>
      </w:r>
      <w:proofErr w:type="spellEnd"/>
      <w:r>
        <w:t xml:space="preserve"> darüber sprechen / zu grosser </w:t>
      </w:r>
      <w:proofErr w:type="spellStart"/>
      <w:r>
        <w:t>unnoetiger</w:t>
      </w:r>
      <w:proofErr w:type="spellEnd"/>
      <w:r>
        <w:t xml:space="preserve"> </w:t>
      </w:r>
      <w:proofErr w:type="spellStart"/>
      <w:r>
        <w:t>verhindernüß</w:t>
      </w:r>
      <w:proofErr w:type="spellEnd"/>
      <w:r>
        <w:t xml:space="preserve"> d </w:t>
      </w:r>
      <w:proofErr w:type="spellStart"/>
      <w:r>
        <w:t>juden</w:t>
      </w:r>
      <w:proofErr w:type="spellEnd"/>
      <w:r>
        <w:t xml:space="preserve"> </w:t>
      </w:r>
      <w:proofErr w:type="spellStart"/>
      <w:r>
        <w:t>unn</w:t>
      </w:r>
      <w:proofErr w:type="spellEnd"/>
      <w:r>
        <w:t xml:space="preserve"> </w:t>
      </w:r>
      <w:proofErr w:type="spellStart"/>
      <w:r>
        <w:t>thürcken</w:t>
      </w:r>
      <w:proofErr w:type="spellEnd"/>
      <w:r>
        <w:t xml:space="preserve"> on einig </w:t>
      </w:r>
      <w:proofErr w:type="spellStart"/>
      <w:r>
        <w:t>wort</w:t>
      </w:r>
      <w:proofErr w:type="spellEnd"/>
      <w:r>
        <w:t xml:space="preserve"> d </w:t>
      </w:r>
      <w:proofErr w:type="spellStart"/>
      <w:r>
        <w:t>schrifft</w:t>
      </w:r>
      <w:proofErr w:type="spellEnd"/>
      <w:r>
        <w:t xml:space="preserve"> / on </w:t>
      </w:r>
      <w:proofErr w:type="spellStart"/>
      <w:r>
        <w:t>exempel</w:t>
      </w:r>
      <w:proofErr w:type="spellEnd"/>
      <w:r>
        <w:t xml:space="preserve"> aller </w:t>
      </w:r>
      <w:proofErr w:type="spellStart"/>
      <w:r>
        <w:t>apostel</w:t>
      </w:r>
      <w:proofErr w:type="spellEnd"/>
      <w:r>
        <w:t xml:space="preserve"> und </w:t>
      </w:r>
      <w:proofErr w:type="spellStart"/>
      <w:r>
        <w:t>marterer</w:t>
      </w:r>
      <w:proofErr w:type="spellEnd"/>
      <w:r>
        <w:t xml:space="preserve"> / zu </w:t>
      </w:r>
      <w:proofErr w:type="spellStart"/>
      <w:r>
        <w:t>uffbawung</w:t>
      </w:r>
      <w:proofErr w:type="spellEnd"/>
      <w:r>
        <w:t xml:space="preserve"> wie wir </w:t>
      </w:r>
      <w:proofErr w:type="spellStart"/>
      <w:r>
        <w:t>leyd</w:t>
      </w:r>
      <w:proofErr w:type="spellEnd"/>
      <w:r>
        <w:t xml:space="preserve"> innen sind worden / so </w:t>
      </w:r>
      <w:proofErr w:type="spellStart"/>
      <w:r>
        <w:t>viler</w:t>
      </w:r>
      <w:proofErr w:type="spellEnd"/>
      <w:r>
        <w:t xml:space="preserve"> verderblicher </w:t>
      </w:r>
      <w:proofErr w:type="spellStart"/>
      <w:r>
        <w:t>irthumb</w:t>
      </w:r>
      <w:proofErr w:type="spellEnd"/>
      <w:r>
        <w:t xml:space="preserve"> / zu </w:t>
      </w:r>
      <w:proofErr w:type="spellStart"/>
      <w:r>
        <w:t>heymlicher</w:t>
      </w:r>
      <w:proofErr w:type="spellEnd"/>
      <w:r>
        <w:t xml:space="preserve"> </w:t>
      </w:r>
      <w:proofErr w:type="spellStart"/>
      <w:r>
        <w:t>abtreibung</w:t>
      </w:r>
      <w:proofErr w:type="spellEnd"/>
      <w:r>
        <w:t xml:space="preserve"> des / so </w:t>
      </w:r>
      <w:proofErr w:type="spellStart"/>
      <w:r>
        <w:t>eygentlich</w:t>
      </w:r>
      <w:proofErr w:type="spellEnd"/>
      <w:r>
        <w:t xml:space="preserve"> </w:t>
      </w:r>
      <w:proofErr w:type="spellStart"/>
      <w:r>
        <w:t>hye</w:t>
      </w:r>
      <w:proofErr w:type="spellEnd"/>
      <w:r>
        <w:t xml:space="preserve"> </w:t>
      </w:r>
      <w:proofErr w:type="spellStart"/>
      <w:r>
        <w:t>gescheen</w:t>
      </w:r>
      <w:proofErr w:type="spellEnd"/>
      <w:r>
        <w:t xml:space="preserve"> </w:t>
      </w:r>
      <w:proofErr w:type="spellStart"/>
      <w:r>
        <w:t>solt</w:t>
      </w:r>
      <w:proofErr w:type="spellEnd"/>
      <w:r>
        <w:t xml:space="preserve">. Thut </w:t>
      </w:r>
      <w:proofErr w:type="spellStart"/>
      <w:r>
        <w:t>dz</w:t>
      </w:r>
      <w:proofErr w:type="spellEnd"/>
      <w:r>
        <w:t xml:space="preserve"> zu meiner </w:t>
      </w:r>
      <w:proofErr w:type="spellStart"/>
      <w:r>
        <w:t>gedechtnüß</w:t>
      </w:r>
      <w:proofErr w:type="spellEnd"/>
      <w:r>
        <w:t xml:space="preserve"> spricht Christus / </w:t>
      </w:r>
      <w:proofErr w:type="spellStart"/>
      <w:r>
        <w:t>vkündet</w:t>
      </w:r>
      <w:proofErr w:type="spellEnd"/>
      <w:r>
        <w:t xml:space="preserve"> den </w:t>
      </w:r>
      <w:proofErr w:type="spellStart"/>
      <w:r>
        <w:t>tod</w:t>
      </w:r>
      <w:proofErr w:type="spellEnd"/>
      <w:r>
        <w:t xml:space="preserve"> des </w:t>
      </w:r>
      <w:proofErr w:type="spellStart"/>
      <w:r>
        <w:t>herrn</w:t>
      </w:r>
      <w:proofErr w:type="spellEnd"/>
      <w:r>
        <w:t xml:space="preserve"> sagt Paul. So du aber dem </w:t>
      </w:r>
      <w:proofErr w:type="spellStart"/>
      <w:r>
        <w:t>brot</w:t>
      </w:r>
      <w:proofErr w:type="spellEnd"/>
      <w:r>
        <w:t xml:space="preserve"> </w:t>
      </w:r>
      <w:proofErr w:type="spellStart"/>
      <w:r>
        <w:t>vil</w:t>
      </w:r>
      <w:proofErr w:type="spellEnd"/>
      <w:r>
        <w:t xml:space="preserve"> wunder / </w:t>
      </w:r>
      <w:proofErr w:type="spellStart"/>
      <w:r>
        <w:t>unn</w:t>
      </w:r>
      <w:proofErr w:type="spellEnd"/>
      <w:r>
        <w:t xml:space="preserve"> </w:t>
      </w:r>
      <w:proofErr w:type="spellStart"/>
      <w:r>
        <w:t>goetlich</w:t>
      </w:r>
      <w:proofErr w:type="spellEnd"/>
      <w:r>
        <w:t xml:space="preserve"> </w:t>
      </w:r>
      <w:proofErr w:type="spellStart"/>
      <w:r>
        <w:t>gegenwertikeit</w:t>
      </w:r>
      <w:proofErr w:type="spellEnd"/>
      <w:r>
        <w:t xml:space="preserve"> </w:t>
      </w:r>
      <w:proofErr w:type="spellStart"/>
      <w:r>
        <w:t>wilt</w:t>
      </w:r>
      <w:proofErr w:type="spellEnd"/>
      <w:r>
        <w:t xml:space="preserve"> zugeben / </w:t>
      </w:r>
      <w:proofErr w:type="spellStart"/>
      <w:r>
        <w:t>dz</w:t>
      </w:r>
      <w:proofErr w:type="spellEnd"/>
      <w:r>
        <w:t xml:space="preserve"> du </w:t>
      </w:r>
      <w:proofErr w:type="spellStart"/>
      <w:r>
        <w:t>soltest</w:t>
      </w:r>
      <w:proofErr w:type="spellEnd"/>
      <w:r>
        <w:t xml:space="preserve"> nur essen so </w:t>
      </w:r>
      <w:proofErr w:type="spellStart"/>
      <w:r>
        <w:t>vhinderst</w:t>
      </w:r>
      <w:proofErr w:type="spellEnd"/>
      <w:r>
        <w:t xml:space="preserve"> je die </w:t>
      </w:r>
      <w:proofErr w:type="spellStart"/>
      <w:r>
        <w:t>gedaechtnüß</w:t>
      </w:r>
      <w:proofErr w:type="spellEnd"/>
      <w:r>
        <w:t xml:space="preserve"> Christi / </w:t>
      </w:r>
      <w:proofErr w:type="spellStart"/>
      <w:r>
        <w:t>unn</w:t>
      </w:r>
      <w:proofErr w:type="spellEnd"/>
      <w:r>
        <w:t xml:space="preserve"> so man </w:t>
      </w:r>
      <w:proofErr w:type="spellStart"/>
      <w:r>
        <w:t>solt</w:t>
      </w:r>
      <w:proofErr w:type="spellEnd"/>
      <w:r>
        <w:t xml:space="preserve"> seinen </w:t>
      </w:r>
      <w:proofErr w:type="spellStart"/>
      <w:r>
        <w:t>tod</w:t>
      </w:r>
      <w:proofErr w:type="spellEnd"/>
      <w:r>
        <w:t xml:space="preserve"> </w:t>
      </w:r>
      <w:proofErr w:type="spellStart"/>
      <w:r>
        <w:t>vkünden</w:t>
      </w:r>
      <w:proofErr w:type="spellEnd"/>
      <w:r>
        <w:t xml:space="preserve"> / </w:t>
      </w:r>
      <w:proofErr w:type="spellStart"/>
      <w:r>
        <w:t>machstu</w:t>
      </w:r>
      <w:proofErr w:type="spellEnd"/>
      <w:r>
        <w:t xml:space="preserve"> </w:t>
      </w:r>
      <w:proofErr w:type="spellStart"/>
      <w:r>
        <w:t>dz</w:t>
      </w:r>
      <w:proofErr w:type="spellEnd"/>
      <w:r>
        <w:t xml:space="preserve"> man </w:t>
      </w:r>
      <w:proofErr w:type="spellStart"/>
      <w:r>
        <w:t>vkündet</w:t>
      </w:r>
      <w:proofErr w:type="spellEnd"/>
      <w:r>
        <w:t xml:space="preserve"> wie er sein </w:t>
      </w:r>
      <w:proofErr w:type="spellStart"/>
      <w:r>
        <w:t>leyb</w:t>
      </w:r>
      <w:proofErr w:type="spellEnd"/>
      <w:r>
        <w:t xml:space="preserve"> zu </w:t>
      </w:r>
      <w:proofErr w:type="spellStart"/>
      <w:r>
        <w:t>brot</w:t>
      </w:r>
      <w:proofErr w:type="spellEnd"/>
      <w:r>
        <w:t xml:space="preserve"> / und </w:t>
      </w:r>
      <w:proofErr w:type="spellStart"/>
      <w:r>
        <w:t>blut</w:t>
      </w:r>
      <w:proofErr w:type="spellEnd"/>
      <w:r>
        <w:t xml:space="preserve"> zu </w:t>
      </w:r>
      <w:proofErr w:type="spellStart"/>
      <w:r>
        <w:t>weyn</w:t>
      </w:r>
      <w:proofErr w:type="spellEnd"/>
      <w:r>
        <w:t xml:space="preserve"> mache. </w:t>
      </w:r>
      <w:proofErr w:type="spellStart"/>
      <w:r>
        <w:t>Weyssest</w:t>
      </w:r>
      <w:proofErr w:type="spellEnd"/>
      <w:r>
        <w:t xml:space="preserve"> vom </w:t>
      </w:r>
      <w:proofErr w:type="spellStart"/>
      <w:r>
        <w:t>wort</w:t>
      </w:r>
      <w:proofErr w:type="spellEnd"/>
      <w:r>
        <w:t xml:space="preserve"> des </w:t>
      </w:r>
      <w:proofErr w:type="spellStart"/>
      <w:r>
        <w:t>herrn</w:t>
      </w:r>
      <w:proofErr w:type="spellEnd"/>
      <w:r>
        <w:t xml:space="preserve"> / zum </w:t>
      </w:r>
      <w:proofErr w:type="spellStart"/>
      <w:r>
        <w:t>wort</w:t>
      </w:r>
      <w:proofErr w:type="spellEnd"/>
      <w:r>
        <w:t xml:space="preserve"> des </w:t>
      </w:r>
      <w:proofErr w:type="spellStart"/>
      <w:r>
        <w:t>menschen</w:t>
      </w:r>
      <w:proofErr w:type="spellEnd"/>
      <w:r>
        <w:t xml:space="preserve"> / vom geist zum </w:t>
      </w:r>
      <w:proofErr w:type="spellStart"/>
      <w:r>
        <w:t>fleisch</w:t>
      </w:r>
      <w:proofErr w:type="spellEnd"/>
      <w:r>
        <w:t xml:space="preserve"> / von dem </w:t>
      </w:r>
      <w:proofErr w:type="spellStart"/>
      <w:r>
        <w:t>dz</w:t>
      </w:r>
      <w:proofErr w:type="spellEnd"/>
      <w:r>
        <w:t xml:space="preserve"> lieb und </w:t>
      </w:r>
      <w:proofErr w:type="spellStart"/>
      <w:r>
        <w:t>einikeit</w:t>
      </w:r>
      <w:proofErr w:type="spellEnd"/>
      <w:r>
        <w:t xml:space="preserve"> bringt / </w:t>
      </w:r>
      <w:proofErr w:type="spellStart"/>
      <w:r>
        <w:t>unn</w:t>
      </w:r>
      <w:proofErr w:type="spellEnd"/>
      <w:r>
        <w:t xml:space="preserve"> erhaltet / zu dem / </w:t>
      </w:r>
      <w:proofErr w:type="spellStart"/>
      <w:r>
        <w:t>dz</w:t>
      </w:r>
      <w:proofErr w:type="spellEnd"/>
      <w:r>
        <w:t xml:space="preserve"> eigen gefallen / </w:t>
      </w:r>
      <w:proofErr w:type="spellStart"/>
      <w:r>
        <w:t>unn</w:t>
      </w:r>
      <w:proofErr w:type="spellEnd"/>
      <w:r>
        <w:t xml:space="preserve"> </w:t>
      </w:r>
      <w:proofErr w:type="spellStart"/>
      <w:r>
        <w:t>zwitracht</w:t>
      </w:r>
      <w:proofErr w:type="spellEnd"/>
      <w:r>
        <w:t xml:space="preserve"> </w:t>
      </w:r>
      <w:proofErr w:type="spellStart"/>
      <w:r>
        <w:t>gebürt</w:t>
      </w:r>
      <w:proofErr w:type="spellEnd"/>
      <w:r>
        <w:t xml:space="preserve"> </w:t>
      </w:r>
      <w:proofErr w:type="spellStart"/>
      <w:r>
        <w:t>unn</w:t>
      </w:r>
      <w:proofErr w:type="spellEnd"/>
      <w:r>
        <w:t xml:space="preserve"> befestiget / wie wir leid sehen </w:t>
      </w:r>
      <w:proofErr w:type="spellStart"/>
      <w:r>
        <w:t>unn</w:t>
      </w:r>
      <w:proofErr w:type="spellEnd"/>
      <w:r>
        <w:t xml:space="preserve"> </w:t>
      </w:r>
      <w:proofErr w:type="spellStart"/>
      <w:r>
        <w:t>erfaren</w:t>
      </w:r>
      <w:proofErr w:type="spellEnd"/>
      <w:r>
        <w:t xml:space="preserve">. </w:t>
      </w:r>
    </w:p>
    <w:p w14:paraId="2C10EB28" w14:textId="77777777" w:rsidR="00536190" w:rsidRDefault="00536190" w:rsidP="00536190">
      <w:pPr>
        <w:pStyle w:val="StandardWeb"/>
      </w:pPr>
      <w:proofErr w:type="spellStart"/>
      <w:r>
        <w:t>Darumm</w:t>
      </w:r>
      <w:proofErr w:type="spellEnd"/>
      <w:r>
        <w:t xml:space="preserve"> aller liebsten </w:t>
      </w:r>
      <w:proofErr w:type="spellStart"/>
      <w:r>
        <w:t>brueder</w:t>
      </w:r>
      <w:proofErr w:type="spellEnd"/>
      <w:r>
        <w:t xml:space="preserve"> / alle die </w:t>
      </w:r>
      <w:proofErr w:type="spellStart"/>
      <w:r>
        <w:t>ir</w:t>
      </w:r>
      <w:proofErr w:type="spellEnd"/>
      <w:r>
        <w:t xml:space="preserve"> Christum lieben / liebet sein </w:t>
      </w:r>
      <w:proofErr w:type="spellStart"/>
      <w:r>
        <w:t>wort</w:t>
      </w:r>
      <w:proofErr w:type="spellEnd"/>
      <w:r>
        <w:t xml:space="preserve"> / liebet seinen </w:t>
      </w:r>
      <w:proofErr w:type="spellStart"/>
      <w:r>
        <w:t>sun</w:t>
      </w:r>
      <w:proofErr w:type="spellEnd"/>
      <w:r>
        <w:t xml:space="preserve"> / </w:t>
      </w:r>
      <w:proofErr w:type="spellStart"/>
      <w:r>
        <w:t>leret</w:t>
      </w:r>
      <w:proofErr w:type="spellEnd"/>
      <w:r>
        <w:t xml:space="preserve"> von </w:t>
      </w:r>
      <w:proofErr w:type="spellStart"/>
      <w:r>
        <w:t>jm</w:t>
      </w:r>
      <w:proofErr w:type="spellEnd"/>
      <w:r>
        <w:t xml:space="preserve"> </w:t>
      </w:r>
      <w:proofErr w:type="spellStart"/>
      <w:r>
        <w:t>nit</w:t>
      </w:r>
      <w:proofErr w:type="spellEnd"/>
      <w:r>
        <w:t xml:space="preserve"> </w:t>
      </w:r>
      <w:proofErr w:type="spellStart"/>
      <w:r>
        <w:t>reisset</w:t>
      </w:r>
      <w:proofErr w:type="spellEnd"/>
      <w:r>
        <w:t xml:space="preserve"> / </w:t>
      </w:r>
      <w:proofErr w:type="spellStart"/>
      <w:r>
        <w:t>uß</w:t>
      </w:r>
      <w:proofErr w:type="spellEnd"/>
      <w:r>
        <w:t xml:space="preserve"> einer </w:t>
      </w:r>
      <w:proofErr w:type="spellStart"/>
      <w:r>
        <w:t>gantzen</w:t>
      </w:r>
      <w:proofErr w:type="spellEnd"/>
      <w:r>
        <w:t xml:space="preserve"> </w:t>
      </w:r>
      <w:proofErr w:type="spellStart"/>
      <w:r>
        <w:t>red</w:t>
      </w:r>
      <w:proofErr w:type="spellEnd"/>
      <w:r>
        <w:t xml:space="preserve"> allein </w:t>
      </w:r>
      <w:proofErr w:type="spellStart"/>
      <w:r>
        <w:t>dise</w:t>
      </w:r>
      <w:proofErr w:type="spellEnd"/>
      <w:r>
        <w:t xml:space="preserve"> </w:t>
      </w:r>
      <w:proofErr w:type="spellStart"/>
      <w:r>
        <w:t>wort</w:t>
      </w:r>
      <w:proofErr w:type="spellEnd"/>
      <w:r>
        <w:t xml:space="preserve"> / </w:t>
      </w:r>
      <w:proofErr w:type="spellStart"/>
      <w:r>
        <w:t>diß</w:t>
      </w:r>
      <w:proofErr w:type="spellEnd"/>
      <w:r>
        <w:t xml:space="preserve"> ist mein </w:t>
      </w:r>
      <w:proofErr w:type="spellStart"/>
      <w:r>
        <w:t>leyb</w:t>
      </w:r>
      <w:proofErr w:type="spellEnd"/>
      <w:r>
        <w:t xml:space="preserve"> zum </w:t>
      </w:r>
      <w:proofErr w:type="spellStart"/>
      <w:r>
        <w:t>zanck</w:t>
      </w:r>
      <w:proofErr w:type="spellEnd"/>
      <w:r>
        <w:t xml:space="preserve"> </w:t>
      </w:r>
      <w:proofErr w:type="spellStart"/>
      <w:r>
        <w:t>unn</w:t>
      </w:r>
      <w:proofErr w:type="spellEnd"/>
      <w:r>
        <w:t xml:space="preserve"> </w:t>
      </w:r>
      <w:proofErr w:type="spellStart"/>
      <w:r>
        <w:t>großmachung</w:t>
      </w:r>
      <w:proofErr w:type="spellEnd"/>
      <w:r>
        <w:t xml:space="preserve"> des </w:t>
      </w:r>
      <w:proofErr w:type="spellStart"/>
      <w:r>
        <w:t>fleyschs</w:t>
      </w:r>
      <w:proofErr w:type="spellEnd"/>
      <w:r>
        <w:t xml:space="preserve"> / die </w:t>
      </w:r>
      <w:proofErr w:type="spellStart"/>
      <w:r>
        <w:t>ir</w:t>
      </w:r>
      <w:proofErr w:type="spellEnd"/>
      <w:r>
        <w:t xml:space="preserve"> </w:t>
      </w:r>
      <w:proofErr w:type="spellStart"/>
      <w:r>
        <w:t>diener</w:t>
      </w:r>
      <w:proofErr w:type="spellEnd"/>
      <w:r>
        <w:t xml:space="preserve"> sind des </w:t>
      </w:r>
      <w:proofErr w:type="spellStart"/>
      <w:r>
        <w:t>geists</w:t>
      </w:r>
      <w:proofErr w:type="spellEnd"/>
      <w:r>
        <w:t xml:space="preserve"> / </w:t>
      </w:r>
      <w:proofErr w:type="spellStart"/>
      <w:r>
        <w:t>unn</w:t>
      </w:r>
      <w:proofErr w:type="spellEnd"/>
      <w:r>
        <w:t xml:space="preserve"> </w:t>
      </w:r>
      <w:proofErr w:type="spellStart"/>
      <w:r>
        <w:t>solt</w:t>
      </w:r>
      <w:proofErr w:type="spellEnd"/>
      <w:r>
        <w:t xml:space="preserve"> vor allen zur lieb trachten. Sehet die </w:t>
      </w:r>
      <w:proofErr w:type="spellStart"/>
      <w:r>
        <w:t>wort</w:t>
      </w:r>
      <w:proofErr w:type="spellEnd"/>
      <w:r>
        <w:t xml:space="preserve"> des </w:t>
      </w:r>
      <w:proofErr w:type="spellStart"/>
      <w:r>
        <w:t>herrn</w:t>
      </w:r>
      <w:proofErr w:type="spellEnd"/>
      <w:r>
        <w:t xml:space="preserve"> </w:t>
      </w:r>
      <w:proofErr w:type="spellStart"/>
      <w:r>
        <w:t>miteinand</w:t>
      </w:r>
      <w:proofErr w:type="spellEnd"/>
      <w:r>
        <w:t xml:space="preserve"> an / Er </w:t>
      </w:r>
      <w:proofErr w:type="spellStart"/>
      <w:r>
        <w:t>nam</w:t>
      </w:r>
      <w:proofErr w:type="spellEnd"/>
      <w:r>
        <w:t xml:space="preserve"> </w:t>
      </w:r>
      <w:proofErr w:type="spellStart"/>
      <w:r>
        <w:t>dz</w:t>
      </w:r>
      <w:proofErr w:type="spellEnd"/>
      <w:r>
        <w:t xml:space="preserve"> </w:t>
      </w:r>
      <w:proofErr w:type="spellStart"/>
      <w:r>
        <w:t>brot</w:t>
      </w:r>
      <w:proofErr w:type="spellEnd"/>
      <w:r>
        <w:t xml:space="preserve"> / </w:t>
      </w:r>
      <w:proofErr w:type="spellStart"/>
      <w:r>
        <w:t>brots</w:t>
      </w:r>
      <w:proofErr w:type="spellEnd"/>
      <w:r>
        <w:t xml:space="preserve"> </w:t>
      </w:r>
      <w:proofErr w:type="spellStart"/>
      <w:r>
        <w:t>lassets</w:t>
      </w:r>
      <w:proofErr w:type="spellEnd"/>
      <w:r>
        <w:t xml:space="preserve"> sein. Er sagt / Nemet </w:t>
      </w:r>
      <w:proofErr w:type="spellStart"/>
      <w:r>
        <w:t>unn</w:t>
      </w:r>
      <w:proofErr w:type="spellEnd"/>
      <w:r>
        <w:t xml:space="preserve"> esset </w:t>
      </w:r>
      <w:proofErr w:type="spellStart"/>
      <w:r>
        <w:t>dz</w:t>
      </w:r>
      <w:proofErr w:type="spellEnd"/>
      <w:r>
        <w:t xml:space="preserve"> thut / Er spricht / </w:t>
      </w:r>
      <w:proofErr w:type="spellStart"/>
      <w:r>
        <w:t>dz</w:t>
      </w:r>
      <w:proofErr w:type="spellEnd"/>
      <w:r>
        <w:t xml:space="preserve"> ist mein </w:t>
      </w:r>
      <w:proofErr w:type="spellStart"/>
      <w:r>
        <w:t>leyb</w:t>
      </w:r>
      <w:proofErr w:type="spellEnd"/>
      <w:r>
        <w:t xml:space="preserve"> / glaubt </w:t>
      </w:r>
      <w:proofErr w:type="spellStart"/>
      <w:r>
        <w:t>dz</w:t>
      </w:r>
      <w:proofErr w:type="spellEnd"/>
      <w:r>
        <w:t xml:space="preserve"> er </w:t>
      </w:r>
      <w:proofErr w:type="spellStart"/>
      <w:r>
        <w:t>eüch</w:t>
      </w:r>
      <w:proofErr w:type="spellEnd"/>
      <w:r>
        <w:t xml:space="preserve"> sein </w:t>
      </w:r>
      <w:proofErr w:type="spellStart"/>
      <w:r>
        <w:t>leyb</w:t>
      </w:r>
      <w:proofErr w:type="spellEnd"/>
      <w:r>
        <w:t xml:space="preserve"> </w:t>
      </w:r>
      <w:proofErr w:type="spellStart"/>
      <w:r>
        <w:t>geb</w:t>
      </w:r>
      <w:proofErr w:type="spellEnd"/>
      <w:r>
        <w:t xml:space="preserve"> / so habt </w:t>
      </w:r>
      <w:proofErr w:type="spellStart"/>
      <w:r>
        <w:t>ir</w:t>
      </w:r>
      <w:proofErr w:type="spellEnd"/>
      <w:r>
        <w:t xml:space="preserve"> </w:t>
      </w:r>
      <w:proofErr w:type="spellStart"/>
      <w:r>
        <w:t>jn</w:t>
      </w:r>
      <w:proofErr w:type="spellEnd"/>
      <w:r>
        <w:t xml:space="preserve"> auch / wie aber? zu </w:t>
      </w:r>
      <w:proofErr w:type="spellStart"/>
      <w:r>
        <w:t>ewer</w:t>
      </w:r>
      <w:proofErr w:type="spellEnd"/>
      <w:r>
        <w:t xml:space="preserve"> </w:t>
      </w:r>
      <w:proofErr w:type="spellStart"/>
      <w:r>
        <w:t>erloesung</w:t>
      </w:r>
      <w:proofErr w:type="spellEnd"/>
      <w:r>
        <w:t xml:space="preserve"> / zur </w:t>
      </w:r>
      <w:proofErr w:type="spellStart"/>
      <w:r>
        <w:t>speiß</w:t>
      </w:r>
      <w:proofErr w:type="spellEnd"/>
      <w:r>
        <w:t xml:space="preserve"> </w:t>
      </w:r>
      <w:proofErr w:type="spellStart"/>
      <w:r>
        <w:t>ewer</w:t>
      </w:r>
      <w:proofErr w:type="spellEnd"/>
      <w:r>
        <w:t xml:space="preserve"> </w:t>
      </w:r>
      <w:proofErr w:type="spellStart"/>
      <w:r>
        <w:t>selen</w:t>
      </w:r>
      <w:proofErr w:type="spellEnd"/>
      <w:r>
        <w:t xml:space="preserve"> / </w:t>
      </w:r>
      <w:proofErr w:type="spellStart"/>
      <w:r>
        <w:t>dz</w:t>
      </w:r>
      <w:proofErr w:type="spellEnd"/>
      <w:r>
        <w:t xml:space="preserve"> </w:t>
      </w:r>
      <w:proofErr w:type="spellStart"/>
      <w:r>
        <w:t>ir</w:t>
      </w:r>
      <w:proofErr w:type="spellEnd"/>
      <w:r>
        <w:t xml:space="preserve"> das ewig leben habt. Dann er sagt gleich / der für </w:t>
      </w:r>
      <w:proofErr w:type="spellStart"/>
      <w:r>
        <w:t>eüch</w:t>
      </w:r>
      <w:proofErr w:type="spellEnd"/>
      <w:r>
        <w:t xml:space="preserve"> geben </w:t>
      </w:r>
      <w:proofErr w:type="spellStart"/>
      <w:r>
        <w:t>würt</w:t>
      </w:r>
      <w:proofErr w:type="spellEnd"/>
      <w:r>
        <w:t xml:space="preserve">. </w:t>
      </w:r>
      <w:proofErr w:type="spellStart"/>
      <w:r>
        <w:t>Sihe</w:t>
      </w:r>
      <w:proofErr w:type="spellEnd"/>
      <w:r>
        <w:t xml:space="preserve"> doch wie er dein </w:t>
      </w:r>
      <w:proofErr w:type="spellStart"/>
      <w:r>
        <w:t>gemuet</w:t>
      </w:r>
      <w:proofErr w:type="spellEnd"/>
      <w:r>
        <w:t xml:space="preserve"> vom </w:t>
      </w:r>
      <w:proofErr w:type="spellStart"/>
      <w:r>
        <w:t>brot</w:t>
      </w:r>
      <w:proofErr w:type="spellEnd"/>
      <w:r>
        <w:t xml:space="preserve"> / </w:t>
      </w:r>
      <w:proofErr w:type="spellStart"/>
      <w:r>
        <w:t>dz</w:t>
      </w:r>
      <w:proofErr w:type="spellEnd"/>
      <w:r>
        <w:t xml:space="preserve"> du nu </w:t>
      </w:r>
      <w:proofErr w:type="spellStart"/>
      <w:r>
        <w:t>solt</w:t>
      </w:r>
      <w:proofErr w:type="spellEnd"/>
      <w:r>
        <w:t xml:space="preserve"> </w:t>
      </w:r>
      <w:proofErr w:type="spellStart"/>
      <w:r>
        <w:t>hynab</w:t>
      </w:r>
      <w:proofErr w:type="spellEnd"/>
      <w:r>
        <w:t xml:space="preserve"> </w:t>
      </w:r>
      <w:proofErr w:type="spellStart"/>
      <w:r>
        <w:t>gesenn</w:t>
      </w:r>
      <w:proofErr w:type="spellEnd"/>
      <w:r>
        <w:t xml:space="preserve"> haben / ans </w:t>
      </w:r>
      <w:proofErr w:type="spellStart"/>
      <w:r>
        <w:t>creütz</w:t>
      </w:r>
      <w:proofErr w:type="spellEnd"/>
      <w:r>
        <w:t xml:space="preserve"> zu seinem </w:t>
      </w:r>
      <w:proofErr w:type="spellStart"/>
      <w:r>
        <w:t>tod</w:t>
      </w:r>
      <w:proofErr w:type="spellEnd"/>
      <w:r>
        <w:t xml:space="preserve"> </w:t>
      </w:r>
      <w:proofErr w:type="spellStart"/>
      <w:r>
        <w:t>fueret</w:t>
      </w:r>
      <w:proofErr w:type="spellEnd"/>
      <w:r>
        <w:t xml:space="preserve"> / zu seinem </w:t>
      </w:r>
      <w:proofErr w:type="spellStart"/>
      <w:r>
        <w:t>leyb</w:t>
      </w:r>
      <w:proofErr w:type="spellEnd"/>
      <w:r>
        <w:t xml:space="preserve"> / den du </w:t>
      </w:r>
      <w:proofErr w:type="spellStart"/>
      <w:r>
        <w:t>worlich</w:t>
      </w:r>
      <w:proofErr w:type="spellEnd"/>
      <w:r>
        <w:t xml:space="preserve"> / aber durch den glauben geistlich issest. Sollen nicht des </w:t>
      </w:r>
      <w:proofErr w:type="spellStart"/>
      <w:r>
        <w:t>herren</w:t>
      </w:r>
      <w:proofErr w:type="spellEnd"/>
      <w:r>
        <w:t xml:space="preserve"> </w:t>
      </w:r>
      <w:proofErr w:type="spellStart"/>
      <w:r>
        <w:t>wort</w:t>
      </w:r>
      <w:proofErr w:type="spellEnd"/>
      <w:r>
        <w:t xml:space="preserve"> / nur </w:t>
      </w:r>
      <w:proofErr w:type="spellStart"/>
      <w:r>
        <w:t>durh</w:t>
      </w:r>
      <w:proofErr w:type="spellEnd"/>
      <w:r>
        <w:t xml:space="preserve"> andre seine </w:t>
      </w:r>
      <w:proofErr w:type="spellStart"/>
      <w:r>
        <w:t>wort</w:t>
      </w:r>
      <w:proofErr w:type="spellEnd"/>
      <w:r>
        <w:t xml:space="preserve"> verstanden und </w:t>
      </w:r>
      <w:proofErr w:type="spellStart"/>
      <w:r>
        <w:t>außgelegt</w:t>
      </w:r>
      <w:proofErr w:type="spellEnd"/>
      <w:r>
        <w:t xml:space="preserve"> werden? </w:t>
      </w:r>
    </w:p>
    <w:p w14:paraId="201A2889" w14:textId="77777777" w:rsidR="00536190" w:rsidRDefault="00536190" w:rsidP="00536190">
      <w:pPr>
        <w:pStyle w:val="StandardWeb"/>
      </w:pPr>
      <w:r>
        <w:t xml:space="preserve">Hat er nu </w:t>
      </w:r>
      <w:proofErr w:type="spellStart"/>
      <w:r>
        <w:t>gewelt</w:t>
      </w:r>
      <w:proofErr w:type="spellEnd"/>
      <w:r>
        <w:t xml:space="preserve"> mit </w:t>
      </w:r>
      <w:proofErr w:type="spellStart"/>
      <w:r>
        <w:t>disen</w:t>
      </w:r>
      <w:proofErr w:type="spellEnd"/>
      <w:r>
        <w:t xml:space="preserve"> worte / </w:t>
      </w:r>
      <w:proofErr w:type="spellStart"/>
      <w:r>
        <w:t>diß</w:t>
      </w:r>
      <w:proofErr w:type="spellEnd"/>
      <w:r>
        <w:t xml:space="preserve"> ist mein </w:t>
      </w:r>
      <w:proofErr w:type="spellStart"/>
      <w:r>
        <w:t>leyb</w:t>
      </w:r>
      <w:proofErr w:type="spellEnd"/>
      <w:r>
        <w:t xml:space="preserve"> / wund’ </w:t>
      </w:r>
      <w:proofErr w:type="spellStart"/>
      <w:r>
        <w:t>wircken</w:t>
      </w:r>
      <w:proofErr w:type="spellEnd"/>
      <w:r>
        <w:t xml:space="preserve"> / und seinen </w:t>
      </w:r>
      <w:proofErr w:type="spellStart"/>
      <w:r>
        <w:t>leyb</w:t>
      </w:r>
      <w:proofErr w:type="spellEnd"/>
      <w:r>
        <w:t xml:space="preserve"> zu </w:t>
      </w:r>
      <w:proofErr w:type="spellStart"/>
      <w:r>
        <w:t>brot</w:t>
      </w:r>
      <w:proofErr w:type="spellEnd"/>
      <w:r>
        <w:t xml:space="preserve"> machen / </w:t>
      </w:r>
      <w:proofErr w:type="spellStart"/>
      <w:r>
        <w:t>warumm</w:t>
      </w:r>
      <w:proofErr w:type="spellEnd"/>
      <w:r>
        <w:t xml:space="preserve"> heisset er </w:t>
      </w:r>
      <w:proofErr w:type="spellStart"/>
      <w:r>
        <w:t>nit</w:t>
      </w:r>
      <w:proofErr w:type="spellEnd"/>
      <w:r>
        <w:t xml:space="preserve"> auch </w:t>
      </w:r>
      <w:proofErr w:type="spellStart"/>
      <w:r>
        <w:t>dasselb</w:t>
      </w:r>
      <w:proofErr w:type="spellEnd"/>
      <w:r>
        <w:t xml:space="preserve"> </w:t>
      </w:r>
      <w:proofErr w:type="spellStart"/>
      <w:r>
        <w:t>gedencken</w:t>
      </w:r>
      <w:proofErr w:type="spellEnd"/>
      <w:r>
        <w:t xml:space="preserve"> / </w:t>
      </w:r>
      <w:proofErr w:type="spellStart"/>
      <w:r>
        <w:t>warumm</w:t>
      </w:r>
      <w:proofErr w:type="spellEnd"/>
      <w:r>
        <w:t xml:space="preserve"> sagt </w:t>
      </w:r>
      <w:proofErr w:type="spellStart"/>
      <w:r>
        <w:t>nit</w:t>
      </w:r>
      <w:proofErr w:type="spellEnd"/>
      <w:r>
        <w:t xml:space="preserve"> Paulus </w:t>
      </w:r>
      <w:proofErr w:type="spellStart"/>
      <w:r>
        <w:t>dz</w:t>
      </w:r>
      <w:proofErr w:type="spellEnd"/>
      <w:r>
        <w:t xml:space="preserve"> wir </w:t>
      </w:r>
      <w:proofErr w:type="spellStart"/>
      <w:r>
        <w:t>dz</w:t>
      </w:r>
      <w:proofErr w:type="spellEnd"/>
      <w:r>
        <w:t xml:space="preserve"> </w:t>
      </w:r>
      <w:proofErr w:type="spellStart"/>
      <w:r>
        <w:t>vkündigten</w:t>
      </w:r>
      <w:proofErr w:type="spellEnd"/>
      <w:r>
        <w:t xml:space="preserve">? Ja </w:t>
      </w:r>
      <w:proofErr w:type="spellStart"/>
      <w:r>
        <w:t>warumm</w:t>
      </w:r>
      <w:proofErr w:type="spellEnd"/>
      <w:r>
        <w:t xml:space="preserve"> </w:t>
      </w:r>
      <w:proofErr w:type="spellStart"/>
      <w:r>
        <w:t>gedenckt</w:t>
      </w:r>
      <w:proofErr w:type="spellEnd"/>
      <w:r>
        <w:t xml:space="preserve"> </w:t>
      </w:r>
      <w:proofErr w:type="spellStart"/>
      <w:r>
        <w:t>nit</w:t>
      </w:r>
      <w:proofErr w:type="spellEnd"/>
      <w:r>
        <w:t xml:space="preserve"> </w:t>
      </w:r>
      <w:proofErr w:type="spellStart"/>
      <w:r>
        <w:t>solichs</w:t>
      </w:r>
      <w:proofErr w:type="spellEnd"/>
      <w:r>
        <w:t xml:space="preserve"> </w:t>
      </w:r>
      <w:proofErr w:type="spellStart"/>
      <w:r>
        <w:t>wund’s</w:t>
      </w:r>
      <w:proofErr w:type="spellEnd"/>
      <w:r>
        <w:t xml:space="preserve"> die </w:t>
      </w:r>
      <w:proofErr w:type="spellStart"/>
      <w:r>
        <w:t>gantz</w:t>
      </w:r>
      <w:proofErr w:type="spellEnd"/>
      <w:r>
        <w:t xml:space="preserve"> </w:t>
      </w:r>
      <w:proofErr w:type="spellStart"/>
      <w:r>
        <w:t>geschrifft</w:t>
      </w:r>
      <w:proofErr w:type="spellEnd"/>
      <w:r>
        <w:t xml:space="preserve"> doch mit einem </w:t>
      </w:r>
      <w:proofErr w:type="spellStart"/>
      <w:r>
        <w:t>wort</w:t>
      </w:r>
      <w:proofErr w:type="spellEnd"/>
      <w:r>
        <w:t xml:space="preserve">? Nur </w:t>
      </w:r>
      <w:proofErr w:type="spellStart"/>
      <w:r>
        <w:t>auff</w:t>
      </w:r>
      <w:proofErr w:type="spellEnd"/>
      <w:r>
        <w:t xml:space="preserve"> den </w:t>
      </w:r>
      <w:proofErr w:type="spellStart"/>
      <w:r>
        <w:t>tod</w:t>
      </w:r>
      <w:proofErr w:type="spellEnd"/>
      <w:r>
        <w:t xml:space="preserve"> des </w:t>
      </w:r>
      <w:proofErr w:type="spellStart"/>
      <w:r>
        <w:t>herrn</w:t>
      </w:r>
      <w:proofErr w:type="spellEnd"/>
      <w:r>
        <w:t xml:space="preserve"> werden wir </w:t>
      </w:r>
      <w:proofErr w:type="spellStart"/>
      <w:r>
        <w:t>gewisen</w:t>
      </w:r>
      <w:proofErr w:type="spellEnd"/>
      <w:r>
        <w:t xml:space="preserve"> / und also / </w:t>
      </w:r>
      <w:proofErr w:type="spellStart"/>
      <w:r>
        <w:t>dz</w:t>
      </w:r>
      <w:proofErr w:type="spellEnd"/>
      <w:r>
        <w:t xml:space="preserve"> wir glauben </w:t>
      </w:r>
      <w:proofErr w:type="spellStart"/>
      <w:r>
        <w:t>dz</w:t>
      </w:r>
      <w:proofErr w:type="spellEnd"/>
      <w:r>
        <w:t xml:space="preserve"> Christus sein </w:t>
      </w:r>
      <w:proofErr w:type="spellStart"/>
      <w:r>
        <w:t>leyb</w:t>
      </w:r>
      <w:proofErr w:type="spellEnd"/>
      <w:r>
        <w:t xml:space="preserve"> für unser </w:t>
      </w:r>
      <w:proofErr w:type="spellStart"/>
      <w:r>
        <w:t>erloesung</w:t>
      </w:r>
      <w:proofErr w:type="spellEnd"/>
      <w:r>
        <w:t xml:space="preserve"> ans </w:t>
      </w:r>
      <w:proofErr w:type="spellStart"/>
      <w:r>
        <w:t>creütz</w:t>
      </w:r>
      <w:proofErr w:type="spellEnd"/>
      <w:r>
        <w:t xml:space="preserve"> </w:t>
      </w:r>
      <w:proofErr w:type="spellStart"/>
      <w:r>
        <w:t>geopffert</w:t>
      </w:r>
      <w:proofErr w:type="spellEnd"/>
      <w:r>
        <w:t xml:space="preserve"> hat. Und also </w:t>
      </w:r>
      <w:proofErr w:type="spellStart"/>
      <w:r>
        <w:t>geystlich</w:t>
      </w:r>
      <w:proofErr w:type="spellEnd"/>
      <w:r>
        <w:t xml:space="preserve"> und </w:t>
      </w:r>
      <w:proofErr w:type="spellStart"/>
      <w:r>
        <w:t>worlich</w:t>
      </w:r>
      <w:proofErr w:type="spellEnd"/>
      <w:r>
        <w:t xml:space="preserve"> sein </w:t>
      </w:r>
      <w:proofErr w:type="spellStart"/>
      <w:r>
        <w:t>leyb</w:t>
      </w:r>
      <w:proofErr w:type="spellEnd"/>
      <w:r>
        <w:t xml:space="preserve"> essen / </w:t>
      </w:r>
      <w:proofErr w:type="spellStart"/>
      <w:r>
        <w:t>unn</w:t>
      </w:r>
      <w:proofErr w:type="spellEnd"/>
      <w:r>
        <w:t xml:space="preserve"> </w:t>
      </w:r>
      <w:proofErr w:type="spellStart"/>
      <w:r>
        <w:t>dz</w:t>
      </w:r>
      <w:proofErr w:type="spellEnd"/>
      <w:r>
        <w:t xml:space="preserve"> ewig leben haben. So den selbigen im </w:t>
      </w:r>
      <w:proofErr w:type="spellStart"/>
      <w:r>
        <w:t>brot</w:t>
      </w:r>
      <w:proofErr w:type="spellEnd"/>
      <w:r>
        <w:t xml:space="preserve"> </w:t>
      </w:r>
      <w:proofErr w:type="spellStart"/>
      <w:r>
        <w:t>leyplich</w:t>
      </w:r>
      <w:proofErr w:type="spellEnd"/>
      <w:r>
        <w:t xml:space="preserve"> essen / für sich </w:t>
      </w:r>
      <w:proofErr w:type="spellStart"/>
      <w:r>
        <w:t>selbs</w:t>
      </w:r>
      <w:proofErr w:type="spellEnd"/>
      <w:r>
        <w:t xml:space="preserve"> kein nütz ist. Summa summarum / </w:t>
      </w:r>
      <w:proofErr w:type="spellStart"/>
      <w:r>
        <w:t>uß</w:t>
      </w:r>
      <w:proofErr w:type="spellEnd"/>
      <w:r>
        <w:t xml:space="preserve"> den worten des </w:t>
      </w:r>
      <w:proofErr w:type="spellStart"/>
      <w:r>
        <w:t>herrn</w:t>
      </w:r>
      <w:proofErr w:type="spellEnd"/>
      <w:r>
        <w:t xml:space="preserve"> Christi / ist </w:t>
      </w:r>
      <w:proofErr w:type="spellStart"/>
      <w:r>
        <w:t>dz</w:t>
      </w:r>
      <w:proofErr w:type="spellEnd"/>
      <w:r>
        <w:t xml:space="preserve"> du </w:t>
      </w:r>
      <w:proofErr w:type="spellStart"/>
      <w:r>
        <w:t>solt</w:t>
      </w:r>
      <w:proofErr w:type="spellEnd"/>
      <w:r>
        <w:t xml:space="preserve"> </w:t>
      </w:r>
      <w:proofErr w:type="spellStart"/>
      <w:r>
        <w:t>dz</w:t>
      </w:r>
      <w:proofErr w:type="spellEnd"/>
      <w:r>
        <w:t xml:space="preserve"> </w:t>
      </w:r>
      <w:proofErr w:type="spellStart"/>
      <w:r>
        <w:t>brot</w:t>
      </w:r>
      <w:proofErr w:type="spellEnd"/>
      <w:r>
        <w:t xml:space="preserve"> essen / den </w:t>
      </w:r>
      <w:proofErr w:type="spellStart"/>
      <w:r>
        <w:t>kelch</w:t>
      </w:r>
      <w:proofErr w:type="spellEnd"/>
      <w:r>
        <w:t xml:space="preserve"> </w:t>
      </w:r>
      <w:proofErr w:type="spellStart"/>
      <w:r>
        <w:t>trincken</w:t>
      </w:r>
      <w:proofErr w:type="spellEnd"/>
      <w:r>
        <w:t xml:space="preserve"> / </w:t>
      </w:r>
      <w:proofErr w:type="spellStart"/>
      <w:r>
        <w:t>un</w:t>
      </w:r>
      <w:proofErr w:type="spellEnd"/>
      <w:r>
        <w:t xml:space="preserve"> </w:t>
      </w:r>
      <w:proofErr w:type="spellStart"/>
      <w:r>
        <w:t>solt</w:t>
      </w:r>
      <w:proofErr w:type="spellEnd"/>
      <w:r>
        <w:t xml:space="preserve"> des </w:t>
      </w:r>
      <w:proofErr w:type="spellStart"/>
      <w:r>
        <w:t>herrn</w:t>
      </w:r>
      <w:proofErr w:type="spellEnd"/>
      <w:r>
        <w:t xml:space="preserve"> </w:t>
      </w:r>
      <w:proofErr w:type="spellStart"/>
      <w:r>
        <w:t>gedencken</w:t>
      </w:r>
      <w:proofErr w:type="spellEnd"/>
      <w:r>
        <w:t xml:space="preserve"> / und sein </w:t>
      </w:r>
      <w:proofErr w:type="spellStart"/>
      <w:r>
        <w:t>tod</w:t>
      </w:r>
      <w:proofErr w:type="spellEnd"/>
      <w:r>
        <w:t xml:space="preserve"> </w:t>
      </w:r>
      <w:proofErr w:type="spellStart"/>
      <w:r>
        <w:t>vkünden</w:t>
      </w:r>
      <w:proofErr w:type="spellEnd"/>
      <w:r>
        <w:t xml:space="preserve"> / </w:t>
      </w:r>
      <w:proofErr w:type="spellStart"/>
      <w:r>
        <w:t>dz</w:t>
      </w:r>
      <w:proofErr w:type="spellEnd"/>
      <w:r>
        <w:t xml:space="preserve"> du mit </w:t>
      </w:r>
      <w:proofErr w:type="spellStart"/>
      <w:r>
        <w:t>jm</w:t>
      </w:r>
      <w:proofErr w:type="spellEnd"/>
      <w:r>
        <w:t xml:space="preserve"> und allen </w:t>
      </w:r>
      <w:proofErr w:type="spellStart"/>
      <w:r>
        <w:t>glaeubigen</w:t>
      </w:r>
      <w:proofErr w:type="spellEnd"/>
      <w:r>
        <w:t xml:space="preserve"> ein </w:t>
      </w:r>
      <w:proofErr w:type="spellStart"/>
      <w:r>
        <w:t>brot</w:t>
      </w:r>
      <w:proofErr w:type="spellEnd"/>
      <w:r>
        <w:t xml:space="preserve"> </w:t>
      </w:r>
      <w:proofErr w:type="spellStart"/>
      <w:r>
        <w:t>unn</w:t>
      </w:r>
      <w:proofErr w:type="spellEnd"/>
      <w:r>
        <w:t xml:space="preserve"> ein leib </w:t>
      </w:r>
      <w:proofErr w:type="spellStart"/>
      <w:r>
        <w:t>syest</w:t>
      </w:r>
      <w:proofErr w:type="spellEnd"/>
      <w:r>
        <w:t xml:space="preserve"> / do bey bleib / </w:t>
      </w:r>
      <w:proofErr w:type="spellStart"/>
      <w:r>
        <w:t>wiltu</w:t>
      </w:r>
      <w:proofErr w:type="spellEnd"/>
      <w:r>
        <w:t xml:space="preserve"> </w:t>
      </w:r>
      <w:proofErr w:type="spellStart"/>
      <w:r>
        <w:t>nit</w:t>
      </w:r>
      <w:proofErr w:type="spellEnd"/>
      <w:r>
        <w:t xml:space="preserve"> irren </w:t>
      </w:r>
      <w:proofErr w:type="spellStart"/>
      <w:r>
        <w:t>wirstu</w:t>
      </w:r>
      <w:proofErr w:type="spellEnd"/>
      <w:r>
        <w:t xml:space="preserve"> auch </w:t>
      </w:r>
      <w:proofErr w:type="spellStart"/>
      <w:r>
        <w:t>frylich</w:t>
      </w:r>
      <w:proofErr w:type="spellEnd"/>
      <w:r>
        <w:t xml:space="preserve"> gnug dran haben / </w:t>
      </w:r>
      <w:proofErr w:type="spellStart"/>
      <w:r>
        <w:t>wiltu</w:t>
      </w:r>
      <w:proofErr w:type="spellEnd"/>
      <w:r>
        <w:t xml:space="preserve"> es dir recht lassen </w:t>
      </w:r>
      <w:proofErr w:type="spellStart"/>
      <w:r>
        <w:t>anligen</w:t>
      </w:r>
      <w:proofErr w:type="spellEnd"/>
      <w:r>
        <w:t xml:space="preserve">. </w:t>
      </w:r>
    </w:p>
    <w:p w14:paraId="2691E2CB" w14:textId="77777777" w:rsidR="00536190" w:rsidRDefault="00536190" w:rsidP="00536190">
      <w:pPr>
        <w:pStyle w:val="StandardWeb"/>
      </w:pPr>
      <w:r>
        <w:t xml:space="preserve">Gottes </w:t>
      </w:r>
      <w:proofErr w:type="spellStart"/>
      <w:r>
        <w:t>gewalt</w:t>
      </w:r>
      <w:proofErr w:type="spellEnd"/>
      <w:r>
        <w:t xml:space="preserve"> bricht man </w:t>
      </w:r>
      <w:proofErr w:type="spellStart"/>
      <w:r>
        <w:t>nit</w:t>
      </w:r>
      <w:proofErr w:type="spellEnd"/>
      <w:r>
        <w:t xml:space="preserve"> in dem ab / er mag den </w:t>
      </w:r>
      <w:proofErr w:type="spellStart"/>
      <w:r>
        <w:t>leyb</w:t>
      </w:r>
      <w:proofErr w:type="spellEnd"/>
      <w:r>
        <w:t xml:space="preserve"> seins </w:t>
      </w:r>
      <w:proofErr w:type="spellStart"/>
      <w:r>
        <w:t>suns</w:t>
      </w:r>
      <w:proofErr w:type="spellEnd"/>
      <w:r>
        <w:t xml:space="preserve"> zu </w:t>
      </w:r>
      <w:proofErr w:type="spellStart"/>
      <w:r>
        <w:t>brot</w:t>
      </w:r>
      <w:proofErr w:type="spellEnd"/>
      <w:r>
        <w:t xml:space="preserve"> machen / d in doch in </w:t>
      </w:r>
      <w:proofErr w:type="spellStart"/>
      <w:r>
        <w:t>tod</w:t>
      </w:r>
      <w:proofErr w:type="spellEnd"/>
      <w:r>
        <w:t xml:space="preserve"> / </w:t>
      </w:r>
      <w:proofErr w:type="spellStart"/>
      <w:r>
        <w:t>dz</w:t>
      </w:r>
      <w:proofErr w:type="spellEnd"/>
      <w:r>
        <w:t xml:space="preserve"> je </w:t>
      </w:r>
      <w:proofErr w:type="spellStart"/>
      <w:r>
        <w:t>groesser</w:t>
      </w:r>
      <w:proofErr w:type="spellEnd"/>
      <w:r>
        <w:t xml:space="preserve"> ist / geben hat. So aber die </w:t>
      </w:r>
      <w:proofErr w:type="spellStart"/>
      <w:r>
        <w:t>geschrifft</w:t>
      </w:r>
      <w:proofErr w:type="spellEnd"/>
      <w:r>
        <w:t xml:space="preserve"> uns </w:t>
      </w:r>
      <w:proofErr w:type="spellStart"/>
      <w:r>
        <w:t>diß</w:t>
      </w:r>
      <w:proofErr w:type="spellEnd"/>
      <w:r>
        <w:t xml:space="preserve"> wunder / </w:t>
      </w:r>
      <w:proofErr w:type="spellStart"/>
      <w:r>
        <w:t>dz</w:t>
      </w:r>
      <w:proofErr w:type="spellEnd"/>
      <w:r>
        <w:t xml:space="preserve"> er </w:t>
      </w:r>
      <w:proofErr w:type="spellStart"/>
      <w:r>
        <w:t>jn</w:t>
      </w:r>
      <w:proofErr w:type="spellEnd"/>
      <w:r>
        <w:t xml:space="preserve"> für uns in </w:t>
      </w:r>
      <w:proofErr w:type="spellStart"/>
      <w:r>
        <w:t>tod</w:t>
      </w:r>
      <w:proofErr w:type="spellEnd"/>
      <w:r>
        <w:t xml:space="preserve"> geben hat / allweg </w:t>
      </w:r>
      <w:proofErr w:type="spellStart"/>
      <w:r>
        <w:t>fürhalt</w:t>
      </w:r>
      <w:proofErr w:type="spellEnd"/>
      <w:r>
        <w:t xml:space="preserve"> und jenes / </w:t>
      </w:r>
      <w:proofErr w:type="spellStart"/>
      <w:r>
        <w:t>dz</w:t>
      </w:r>
      <w:proofErr w:type="spellEnd"/>
      <w:r>
        <w:t xml:space="preserve"> er in zu </w:t>
      </w:r>
      <w:proofErr w:type="spellStart"/>
      <w:r>
        <w:t>brot</w:t>
      </w:r>
      <w:proofErr w:type="spellEnd"/>
      <w:r>
        <w:t xml:space="preserve"> mache </w:t>
      </w:r>
      <w:proofErr w:type="spellStart"/>
      <w:r>
        <w:t>geschwiget</w:t>
      </w:r>
      <w:proofErr w:type="spellEnd"/>
      <w:r>
        <w:t xml:space="preserve"> / </w:t>
      </w:r>
      <w:proofErr w:type="spellStart"/>
      <w:r>
        <w:t>unn</w:t>
      </w:r>
      <w:proofErr w:type="spellEnd"/>
      <w:r>
        <w:t xml:space="preserve"> durch </w:t>
      </w:r>
      <w:proofErr w:type="spellStart"/>
      <w:r>
        <w:t>diß</w:t>
      </w:r>
      <w:proofErr w:type="spellEnd"/>
      <w:r>
        <w:t xml:space="preserve"> die </w:t>
      </w:r>
      <w:proofErr w:type="spellStart"/>
      <w:r>
        <w:t>welt</w:t>
      </w:r>
      <w:proofErr w:type="spellEnd"/>
      <w:r>
        <w:t xml:space="preserve"> </w:t>
      </w:r>
      <w:proofErr w:type="spellStart"/>
      <w:r>
        <w:t>erloeset</w:t>
      </w:r>
      <w:proofErr w:type="spellEnd"/>
      <w:r>
        <w:t xml:space="preserve"> ist / jenes </w:t>
      </w:r>
      <w:proofErr w:type="spellStart"/>
      <w:r>
        <w:t>kanst</w:t>
      </w:r>
      <w:proofErr w:type="spellEnd"/>
      <w:r>
        <w:t xml:space="preserve"> aber </w:t>
      </w:r>
      <w:proofErr w:type="spellStart"/>
      <w:r>
        <w:t>uß</w:t>
      </w:r>
      <w:proofErr w:type="spellEnd"/>
      <w:r>
        <w:t xml:space="preserve"> d </w:t>
      </w:r>
      <w:proofErr w:type="spellStart"/>
      <w:r>
        <w:t>geschrift</w:t>
      </w:r>
      <w:proofErr w:type="spellEnd"/>
      <w:r>
        <w:t xml:space="preserve"> kein nutz anzeigen / so </w:t>
      </w:r>
      <w:proofErr w:type="spellStart"/>
      <w:r>
        <w:t>were</w:t>
      </w:r>
      <w:proofErr w:type="spellEnd"/>
      <w:r>
        <w:t xml:space="preserve"> je </w:t>
      </w:r>
      <w:proofErr w:type="spellStart"/>
      <w:r>
        <w:t>weger</w:t>
      </w:r>
      <w:proofErr w:type="spellEnd"/>
      <w:r>
        <w:t xml:space="preserve"> bey dem gewissesten </w:t>
      </w:r>
      <w:proofErr w:type="spellStart"/>
      <w:r>
        <w:t>dz</w:t>
      </w:r>
      <w:proofErr w:type="spellEnd"/>
      <w:r>
        <w:t xml:space="preserve"> </w:t>
      </w:r>
      <w:proofErr w:type="spellStart"/>
      <w:r>
        <w:t>hertz</w:t>
      </w:r>
      <w:proofErr w:type="spellEnd"/>
      <w:r>
        <w:t xml:space="preserve"> behalten / und </w:t>
      </w:r>
      <w:proofErr w:type="spellStart"/>
      <w:r>
        <w:t>dz</w:t>
      </w:r>
      <w:proofErr w:type="spellEnd"/>
      <w:r>
        <w:t xml:space="preserve"> </w:t>
      </w:r>
      <w:proofErr w:type="spellStart"/>
      <w:r>
        <w:t>preidgen</w:t>
      </w:r>
      <w:proofErr w:type="spellEnd"/>
      <w:r>
        <w:t xml:space="preserve"> / </w:t>
      </w:r>
      <w:proofErr w:type="spellStart"/>
      <w:r>
        <w:t>dz</w:t>
      </w:r>
      <w:proofErr w:type="spellEnd"/>
      <w:r>
        <w:t xml:space="preserve"> die </w:t>
      </w:r>
      <w:proofErr w:type="spellStart"/>
      <w:r>
        <w:t>schrifft</w:t>
      </w:r>
      <w:proofErr w:type="spellEnd"/>
      <w:r>
        <w:t xml:space="preserve"> prediget / </w:t>
      </w:r>
      <w:proofErr w:type="spellStart"/>
      <w:r>
        <w:t>unn</w:t>
      </w:r>
      <w:proofErr w:type="spellEnd"/>
      <w:r>
        <w:t xml:space="preserve"> sich daran lassen </w:t>
      </w:r>
      <w:proofErr w:type="spellStart"/>
      <w:r>
        <w:t>benuegen</w:t>
      </w:r>
      <w:proofErr w:type="spellEnd"/>
      <w:r>
        <w:t xml:space="preserve"> / daran sich haben lassen </w:t>
      </w:r>
      <w:proofErr w:type="spellStart"/>
      <w:r>
        <w:t>benuegen</w:t>
      </w:r>
      <w:proofErr w:type="spellEnd"/>
      <w:r>
        <w:t xml:space="preserve"> / die </w:t>
      </w:r>
      <w:proofErr w:type="spellStart"/>
      <w:r>
        <w:t>apostel</w:t>
      </w:r>
      <w:proofErr w:type="spellEnd"/>
      <w:r>
        <w:t xml:space="preserve"> / </w:t>
      </w:r>
      <w:proofErr w:type="spellStart"/>
      <w:r>
        <w:t>marterer</w:t>
      </w:r>
      <w:proofErr w:type="spellEnd"/>
      <w:r>
        <w:t xml:space="preserve"> / und so </w:t>
      </w:r>
      <w:proofErr w:type="spellStart"/>
      <w:r>
        <w:t>vil</w:t>
      </w:r>
      <w:proofErr w:type="spellEnd"/>
      <w:r>
        <w:t xml:space="preserve"> heiliger alt </w:t>
      </w:r>
      <w:proofErr w:type="spellStart"/>
      <w:r>
        <w:t>vaetter</w:t>
      </w:r>
      <w:proofErr w:type="spellEnd"/>
      <w:r>
        <w:t xml:space="preserve"> / und zwar d Luther </w:t>
      </w:r>
      <w:proofErr w:type="spellStart"/>
      <w:r>
        <w:t>selb</w:t>
      </w:r>
      <w:proofErr w:type="spellEnd"/>
      <w:r>
        <w:t xml:space="preserve"> / </w:t>
      </w:r>
      <w:proofErr w:type="spellStart"/>
      <w:r>
        <w:t>ußgenommen</w:t>
      </w:r>
      <w:proofErr w:type="spellEnd"/>
      <w:r>
        <w:t xml:space="preserve"> / </w:t>
      </w:r>
      <w:proofErr w:type="spellStart"/>
      <w:r>
        <w:t>dz</w:t>
      </w:r>
      <w:proofErr w:type="spellEnd"/>
      <w:r>
        <w:t xml:space="preserve"> er wider den Carol. </w:t>
      </w:r>
      <w:proofErr w:type="spellStart"/>
      <w:r>
        <w:t>unn</w:t>
      </w:r>
      <w:proofErr w:type="spellEnd"/>
      <w:r>
        <w:t xml:space="preserve"> </w:t>
      </w:r>
      <w:proofErr w:type="spellStart"/>
      <w:r>
        <w:t>Waldenses</w:t>
      </w:r>
      <w:proofErr w:type="spellEnd"/>
      <w:r>
        <w:t xml:space="preserve"> </w:t>
      </w:r>
      <w:proofErr w:type="spellStart"/>
      <w:r>
        <w:t>geschriben</w:t>
      </w:r>
      <w:proofErr w:type="spellEnd"/>
      <w:r>
        <w:t xml:space="preserve"> hat / </w:t>
      </w:r>
      <w:proofErr w:type="spellStart"/>
      <w:r>
        <w:t>tribt</w:t>
      </w:r>
      <w:proofErr w:type="spellEnd"/>
      <w:r>
        <w:t xml:space="preserve"> auch / so er vom tisch des </w:t>
      </w:r>
      <w:proofErr w:type="spellStart"/>
      <w:r>
        <w:t>herrn</w:t>
      </w:r>
      <w:proofErr w:type="spellEnd"/>
      <w:r>
        <w:t xml:space="preserve"> </w:t>
      </w:r>
      <w:proofErr w:type="spellStart"/>
      <w:r>
        <w:t>handlet</w:t>
      </w:r>
      <w:proofErr w:type="spellEnd"/>
      <w:r>
        <w:t xml:space="preserve"> / nichts fleissiger dann die </w:t>
      </w:r>
      <w:proofErr w:type="spellStart"/>
      <w:r>
        <w:t>gedechtnüß</w:t>
      </w:r>
      <w:proofErr w:type="spellEnd"/>
      <w:r>
        <w:t xml:space="preserve"> und glauben des </w:t>
      </w:r>
      <w:proofErr w:type="spellStart"/>
      <w:r>
        <w:t>tods</w:t>
      </w:r>
      <w:proofErr w:type="spellEnd"/>
      <w:r>
        <w:t xml:space="preserve"> Christi / hat auch vom </w:t>
      </w:r>
      <w:proofErr w:type="spellStart"/>
      <w:r>
        <w:t>leiplichen</w:t>
      </w:r>
      <w:proofErr w:type="spellEnd"/>
      <w:r>
        <w:t xml:space="preserve"> / eben mit </w:t>
      </w:r>
      <w:proofErr w:type="spellStart"/>
      <w:r>
        <w:t>disem</w:t>
      </w:r>
      <w:proofErr w:type="spellEnd"/>
      <w:r>
        <w:t xml:space="preserve"> </w:t>
      </w:r>
      <w:proofErr w:type="spellStart"/>
      <w:r>
        <w:t>spruch</w:t>
      </w:r>
      <w:proofErr w:type="spellEnd"/>
      <w:r>
        <w:t xml:space="preserve"> / </w:t>
      </w:r>
      <w:proofErr w:type="spellStart"/>
      <w:r>
        <w:t>dz</w:t>
      </w:r>
      <w:proofErr w:type="spellEnd"/>
      <w:r>
        <w:t xml:space="preserve"> </w:t>
      </w:r>
      <w:proofErr w:type="spellStart"/>
      <w:r>
        <w:t>fleisch</w:t>
      </w:r>
      <w:proofErr w:type="spellEnd"/>
      <w:r>
        <w:t xml:space="preserve"> ist kein nütz / </w:t>
      </w:r>
      <w:proofErr w:type="spellStart"/>
      <w:r>
        <w:t>offt</w:t>
      </w:r>
      <w:proofErr w:type="spellEnd"/>
      <w:r>
        <w:t xml:space="preserve"> zum geistlichen </w:t>
      </w:r>
      <w:proofErr w:type="spellStart"/>
      <w:r>
        <w:t>niessen</w:t>
      </w:r>
      <w:proofErr w:type="spellEnd"/>
      <w:r>
        <w:t xml:space="preserve"> </w:t>
      </w:r>
      <w:proofErr w:type="spellStart"/>
      <w:r>
        <w:t>getriben</w:t>
      </w:r>
      <w:proofErr w:type="spellEnd"/>
      <w:r>
        <w:t xml:space="preserve">. Ob er </w:t>
      </w:r>
      <w:proofErr w:type="spellStart"/>
      <w:r>
        <w:t>wol</w:t>
      </w:r>
      <w:proofErr w:type="spellEnd"/>
      <w:r>
        <w:t xml:space="preserve"> in </w:t>
      </w:r>
      <w:proofErr w:type="spellStart"/>
      <w:r>
        <w:t>gemelten</w:t>
      </w:r>
      <w:proofErr w:type="spellEnd"/>
      <w:r>
        <w:t xml:space="preserve"> </w:t>
      </w:r>
      <w:proofErr w:type="spellStart"/>
      <w:r>
        <w:t>buechern</w:t>
      </w:r>
      <w:proofErr w:type="spellEnd"/>
      <w:r>
        <w:t xml:space="preserve"> </w:t>
      </w:r>
      <w:proofErr w:type="spellStart"/>
      <w:r>
        <w:t>hefftig</w:t>
      </w:r>
      <w:proofErr w:type="spellEnd"/>
      <w:r>
        <w:t xml:space="preserve"> ist / </w:t>
      </w:r>
      <w:proofErr w:type="spellStart"/>
      <w:r>
        <w:t>denck</w:t>
      </w:r>
      <w:proofErr w:type="spellEnd"/>
      <w:r>
        <w:t xml:space="preserve"> </w:t>
      </w:r>
      <w:proofErr w:type="spellStart"/>
      <w:r>
        <w:t>dz</w:t>
      </w:r>
      <w:proofErr w:type="spellEnd"/>
      <w:r>
        <w:t xml:space="preserve"> er auch sich muß ein </w:t>
      </w:r>
      <w:proofErr w:type="spellStart"/>
      <w:r>
        <w:t>menschen</w:t>
      </w:r>
      <w:proofErr w:type="spellEnd"/>
      <w:r>
        <w:t xml:space="preserve"> </w:t>
      </w:r>
      <w:proofErr w:type="spellStart"/>
      <w:r>
        <w:t>bewysen</w:t>
      </w:r>
      <w:proofErr w:type="spellEnd"/>
      <w:r>
        <w:t xml:space="preserve">. Nun ists </w:t>
      </w:r>
      <w:proofErr w:type="spellStart"/>
      <w:r>
        <w:t>vil</w:t>
      </w:r>
      <w:proofErr w:type="spellEnd"/>
      <w:r>
        <w:t xml:space="preserve"> </w:t>
      </w:r>
      <w:proofErr w:type="spellStart"/>
      <w:r>
        <w:t>weger</w:t>
      </w:r>
      <w:proofErr w:type="spellEnd"/>
      <w:r>
        <w:t xml:space="preserve"> in solcher </w:t>
      </w:r>
      <w:proofErr w:type="spellStart"/>
      <w:r>
        <w:t>zufelliger</w:t>
      </w:r>
      <w:proofErr w:type="spellEnd"/>
      <w:r>
        <w:t xml:space="preserve"> </w:t>
      </w:r>
      <w:proofErr w:type="spellStart"/>
      <w:r>
        <w:t>sachen</w:t>
      </w:r>
      <w:proofErr w:type="spellEnd"/>
      <w:r>
        <w:t xml:space="preserve"> / dann </w:t>
      </w:r>
      <w:proofErr w:type="spellStart"/>
      <w:r>
        <w:t>etwan</w:t>
      </w:r>
      <w:proofErr w:type="spellEnd"/>
      <w:r>
        <w:t xml:space="preserve"> an </w:t>
      </w:r>
      <w:proofErr w:type="spellStart"/>
      <w:r>
        <w:t>eim</w:t>
      </w:r>
      <w:proofErr w:type="spellEnd"/>
      <w:r>
        <w:t xml:space="preserve"> </w:t>
      </w:r>
      <w:proofErr w:type="spellStart"/>
      <w:r>
        <w:t>groessern</w:t>
      </w:r>
      <w:proofErr w:type="spellEnd"/>
      <w:r>
        <w:t xml:space="preserve">. Du </w:t>
      </w:r>
      <w:proofErr w:type="spellStart"/>
      <w:r>
        <w:t>must</w:t>
      </w:r>
      <w:proofErr w:type="spellEnd"/>
      <w:r>
        <w:t xml:space="preserve"> Christ / </w:t>
      </w:r>
      <w:proofErr w:type="spellStart"/>
      <w:r>
        <w:t>mnit</w:t>
      </w:r>
      <w:proofErr w:type="spellEnd"/>
      <w:r>
        <w:t xml:space="preserve"> Luther </w:t>
      </w:r>
      <w:proofErr w:type="spellStart"/>
      <w:r>
        <w:t>glaeubig</w:t>
      </w:r>
      <w:proofErr w:type="spellEnd"/>
      <w:r>
        <w:t xml:space="preserve"> sein / des </w:t>
      </w:r>
      <w:proofErr w:type="spellStart"/>
      <w:r>
        <w:t>herrn</w:t>
      </w:r>
      <w:proofErr w:type="spellEnd"/>
      <w:r>
        <w:t xml:space="preserve"> / </w:t>
      </w:r>
      <w:proofErr w:type="spellStart"/>
      <w:r>
        <w:t>nit</w:t>
      </w:r>
      <w:proofErr w:type="spellEnd"/>
      <w:r>
        <w:t xml:space="preserve"> des Luthers </w:t>
      </w:r>
      <w:proofErr w:type="spellStart"/>
      <w:r>
        <w:t>od</w:t>
      </w:r>
      <w:proofErr w:type="spellEnd"/>
      <w:r>
        <w:t xml:space="preserve"> auch anderer </w:t>
      </w:r>
      <w:proofErr w:type="spellStart"/>
      <w:r>
        <w:t>wort</w:t>
      </w:r>
      <w:proofErr w:type="spellEnd"/>
      <w:r>
        <w:t xml:space="preserve"> achten. Als dich D. Luther </w:t>
      </w:r>
      <w:proofErr w:type="spellStart"/>
      <w:r>
        <w:t>selb</w:t>
      </w:r>
      <w:proofErr w:type="spellEnd"/>
      <w:r>
        <w:t xml:space="preserve"> fleissig </w:t>
      </w:r>
      <w:proofErr w:type="spellStart"/>
      <w:r>
        <w:t>leret</w:t>
      </w:r>
      <w:proofErr w:type="spellEnd"/>
      <w:r>
        <w:t xml:space="preserve">. </w:t>
      </w:r>
      <w:proofErr w:type="spellStart"/>
      <w:r>
        <w:t>Unn</w:t>
      </w:r>
      <w:proofErr w:type="spellEnd"/>
      <w:r>
        <w:t xml:space="preserve"> deßhalb </w:t>
      </w:r>
      <w:proofErr w:type="spellStart"/>
      <w:r>
        <w:t>hastu</w:t>
      </w:r>
      <w:proofErr w:type="spellEnd"/>
      <w:r>
        <w:t xml:space="preserve"> nach den </w:t>
      </w:r>
      <w:proofErr w:type="spellStart"/>
      <w:r>
        <w:t>aposteln</w:t>
      </w:r>
      <w:proofErr w:type="spellEnd"/>
      <w:r>
        <w:t xml:space="preserve"> kein </w:t>
      </w:r>
      <w:proofErr w:type="spellStart"/>
      <w:r>
        <w:t>schriber</w:t>
      </w:r>
      <w:proofErr w:type="spellEnd"/>
      <w:r>
        <w:t xml:space="preserve"> </w:t>
      </w:r>
      <w:proofErr w:type="spellStart"/>
      <w:r>
        <w:t>gehebt</w:t>
      </w:r>
      <w:proofErr w:type="spellEnd"/>
      <w:r>
        <w:t xml:space="preserve"> / d </w:t>
      </w:r>
      <w:proofErr w:type="spellStart"/>
      <w:r>
        <w:t>nit</w:t>
      </w:r>
      <w:proofErr w:type="spellEnd"/>
      <w:r>
        <w:t xml:space="preserve"> </w:t>
      </w:r>
      <w:proofErr w:type="spellStart"/>
      <w:r>
        <w:t>offt</w:t>
      </w:r>
      <w:proofErr w:type="spellEnd"/>
      <w:r>
        <w:t xml:space="preserve"> </w:t>
      </w:r>
      <w:proofErr w:type="spellStart"/>
      <w:r>
        <w:t>gefelet</w:t>
      </w:r>
      <w:proofErr w:type="spellEnd"/>
      <w:r>
        <w:t xml:space="preserve"> hab. </w:t>
      </w:r>
    </w:p>
    <w:p w14:paraId="45B6431D" w14:textId="77777777" w:rsidR="00536190" w:rsidRDefault="00536190" w:rsidP="00536190">
      <w:pPr>
        <w:pStyle w:val="StandardWeb"/>
      </w:pPr>
      <w:r>
        <w:t xml:space="preserve">Wo du aber je meinest / d </w:t>
      </w:r>
      <w:proofErr w:type="spellStart"/>
      <w:r>
        <w:t>herr</w:t>
      </w:r>
      <w:proofErr w:type="spellEnd"/>
      <w:r>
        <w:t xml:space="preserve"> </w:t>
      </w:r>
      <w:proofErr w:type="spellStart"/>
      <w:r>
        <w:t>geb</w:t>
      </w:r>
      <w:proofErr w:type="spellEnd"/>
      <w:r>
        <w:t xml:space="preserve"> dir auch </w:t>
      </w:r>
      <w:proofErr w:type="spellStart"/>
      <w:r>
        <w:t>leiplich</w:t>
      </w:r>
      <w:proofErr w:type="spellEnd"/>
      <w:r>
        <w:t xml:space="preserve"> </w:t>
      </w:r>
      <w:proofErr w:type="spellStart"/>
      <w:r>
        <w:t>sinen</w:t>
      </w:r>
      <w:proofErr w:type="spellEnd"/>
      <w:r>
        <w:t xml:space="preserve"> </w:t>
      </w:r>
      <w:proofErr w:type="spellStart"/>
      <w:r>
        <w:t>leyb</w:t>
      </w:r>
      <w:proofErr w:type="spellEnd"/>
      <w:r>
        <w:t xml:space="preserve"> zu essen / des du doch in aller </w:t>
      </w:r>
      <w:proofErr w:type="spellStart"/>
      <w:r>
        <w:t>schrifft</w:t>
      </w:r>
      <w:proofErr w:type="spellEnd"/>
      <w:r>
        <w:t xml:space="preserve"> </w:t>
      </w:r>
      <w:proofErr w:type="spellStart"/>
      <w:r>
        <w:t>wed</w:t>
      </w:r>
      <w:proofErr w:type="spellEnd"/>
      <w:r>
        <w:t xml:space="preserve"> nütz noch </w:t>
      </w:r>
      <w:proofErr w:type="spellStart"/>
      <w:r>
        <w:t>ursach</w:t>
      </w:r>
      <w:proofErr w:type="spellEnd"/>
      <w:r>
        <w:t xml:space="preserve"> magst anzeigen / so thu wie D. Luth. Zertrenne </w:t>
      </w:r>
      <w:proofErr w:type="spellStart"/>
      <w:r>
        <w:t>darumb</w:t>
      </w:r>
      <w:proofErr w:type="spellEnd"/>
      <w:r>
        <w:t xml:space="preserve"> die lieb und </w:t>
      </w:r>
      <w:proofErr w:type="spellStart"/>
      <w:r>
        <w:t>bruederschafft</w:t>
      </w:r>
      <w:proofErr w:type="spellEnd"/>
      <w:r>
        <w:t xml:space="preserve"> </w:t>
      </w:r>
      <w:proofErr w:type="spellStart"/>
      <w:r>
        <w:t>nit</w:t>
      </w:r>
      <w:proofErr w:type="spellEnd"/>
      <w:r>
        <w:t xml:space="preserve"> mit denen / die doch aller ding glich mit dir glauben. Ob </w:t>
      </w:r>
      <w:proofErr w:type="spellStart"/>
      <w:r>
        <w:t>sye</w:t>
      </w:r>
      <w:proofErr w:type="spellEnd"/>
      <w:r>
        <w:t xml:space="preserve"> </w:t>
      </w:r>
      <w:proofErr w:type="spellStart"/>
      <w:r>
        <w:t>wol</w:t>
      </w:r>
      <w:proofErr w:type="spellEnd"/>
      <w:r>
        <w:t xml:space="preserve"> in </w:t>
      </w:r>
      <w:proofErr w:type="spellStart"/>
      <w:r>
        <w:t>disem</w:t>
      </w:r>
      <w:proofErr w:type="spellEnd"/>
      <w:r>
        <w:t xml:space="preserve"> </w:t>
      </w:r>
      <w:proofErr w:type="spellStart"/>
      <w:r>
        <w:t>puncten</w:t>
      </w:r>
      <w:proofErr w:type="spellEnd"/>
      <w:r>
        <w:t xml:space="preserve"> </w:t>
      </w:r>
      <w:proofErr w:type="spellStart"/>
      <w:r>
        <w:t>and’s</w:t>
      </w:r>
      <w:proofErr w:type="spellEnd"/>
      <w:r>
        <w:t xml:space="preserve"> gesinnet </w:t>
      </w:r>
      <w:proofErr w:type="spellStart"/>
      <w:r>
        <w:t>seind</w:t>
      </w:r>
      <w:proofErr w:type="spellEnd"/>
      <w:r>
        <w:t xml:space="preserve">. Also </w:t>
      </w:r>
      <w:proofErr w:type="spellStart"/>
      <w:r>
        <w:t>halts</w:t>
      </w:r>
      <w:proofErr w:type="spellEnd"/>
      <w:r>
        <w:t xml:space="preserve"> D. Luther mit den </w:t>
      </w:r>
      <w:proofErr w:type="spellStart"/>
      <w:r>
        <w:t>Waldensibus</w:t>
      </w:r>
      <w:proofErr w:type="spellEnd"/>
      <w:r>
        <w:t xml:space="preserve"> / also </w:t>
      </w:r>
      <w:proofErr w:type="spellStart"/>
      <w:r>
        <w:t>jetz</w:t>
      </w:r>
      <w:proofErr w:type="spellEnd"/>
      <w:r>
        <w:t xml:space="preserve"> auch mit D. </w:t>
      </w:r>
      <w:proofErr w:type="spellStart"/>
      <w:r>
        <w:t>Darl</w:t>
      </w:r>
      <w:proofErr w:type="spellEnd"/>
      <w:r>
        <w:t xml:space="preserve">. Der </w:t>
      </w:r>
      <w:proofErr w:type="spellStart"/>
      <w:r>
        <w:t>schribt</w:t>
      </w:r>
      <w:proofErr w:type="spellEnd"/>
      <w:r>
        <w:t xml:space="preserve"> in </w:t>
      </w:r>
      <w:proofErr w:type="spellStart"/>
      <w:r>
        <w:t>disem</w:t>
      </w:r>
      <w:proofErr w:type="spellEnd"/>
      <w:r>
        <w:t xml:space="preserve"> </w:t>
      </w:r>
      <w:proofErr w:type="spellStart"/>
      <w:r>
        <w:t>buechlin</w:t>
      </w:r>
      <w:proofErr w:type="spellEnd"/>
      <w:r>
        <w:t xml:space="preserve"> / </w:t>
      </w:r>
      <w:proofErr w:type="spellStart"/>
      <w:r>
        <w:t>dz</w:t>
      </w:r>
      <w:proofErr w:type="spellEnd"/>
      <w:r>
        <w:t xml:space="preserve"> er noch nicht </w:t>
      </w:r>
      <w:proofErr w:type="spellStart"/>
      <w:r>
        <w:t>and’s</w:t>
      </w:r>
      <w:proofErr w:type="spellEnd"/>
      <w:r>
        <w:t xml:space="preserve"> </w:t>
      </w:r>
      <w:proofErr w:type="spellStart"/>
      <w:r>
        <w:t>vstehe</w:t>
      </w:r>
      <w:proofErr w:type="spellEnd"/>
      <w:r>
        <w:t xml:space="preserve"> / dann </w:t>
      </w:r>
      <w:proofErr w:type="spellStart"/>
      <w:r>
        <w:t>dz</w:t>
      </w:r>
      <w:proofErr w:type="spellEnd"/>
      <w:r>
        <w:t xml:space="preserve"> sein </w:t>
      </w:r>
      <w:proofErr w:type="spellStart"/>
      <w:r>
        <w:t>meinung</w:t>
      </w:r>
      <w:proofErr w:type="spellEnd"/>
      <w:r>
        <w:t xml:space="preserve"> / </w:t>
      </w:r>
      <w:proofErr w:type="spellStart"/>
      <w:r>
        <w:t>erwißlich</w:t>
      </w:r>
      <w:proofErr w:type="spellEnd"/>
      <w:r>
        <w:t xml:space="preserve"> / gut / recht / </w:t>
      </w:r>
      <w:proofErr w:type="spellStart"/>
      <w:r>
        <w:t>goetlich</w:t>
      </w:r>
      <w:proofErr w:type="spellEnd"/>
      <w:r>
        <w:t xml:space="preserve"> / und </w:t>
      </w:r>
      <w:proofErr w:type="spellStart"/>
      <w:r>
        <w:t>heylsam</w:t>
      </w:r>
      <w:proofErr w:type="spellEnd"/>
      <w:r>
        <w:t xml:space="preserve"> sey. Noch </w:t>
      </w:r>
      <w:proofErr w:type="spellStart"/>
      <w:r>
        <w:t>frewet</w:t>
      </w:r>
      <w:proofErr w:type="spellEnd"/>
      <w:r>
        <w:t xml:space="preserve"> sich D. Luth. </w:t>
      </w:r>
      <w:proofErr w:type="spellStart"/>
      <w:r>
        <w:t>siner</w:t>
      </w:r>
      <w:proofErr w:type="spellEnd"/>
      <w:r>
        <w:t xml:space="preserve"> </w:t>
      </w:r>
      <w:proofErr w:type="spellStart"/>
      <w:r>
        <w:t>erklerung</w:t>
      </w:r>
      <w:proofErr w:type="spellEnd"/>
      <w:r>
        <w:t xml:space="preserve"> / das er nicht thun wurde / wo Carol. </w:t>
      </w:r>
      <w:proofErr w:type="spellStart"/>
      <w:r>
        <w:t>diser</w:t>
      </w:r>
      <w:proofErr w:type="spellEnd"/>
      <w:r>
        <w:t xml:space="preserve"> </w:t>
      </w:r>
      <w:proofErr w:type="spellStart"/>
      <w:r>
        <w:t>meinung</w:t>
      </w:r>
      <w:proofErr w:type="spellEnd"/>
      <w:r>
        <w:t xml:space="preserve"> halb / ein </w:t>
      </w:r>
      <w:proofErr w:type="spellStart"/>
      <w:r>
        <w:t>ketzer</w:t>
      </w:r>
      <w:proofErr w:type="spellEnd"/>
      <w:r>
        <w:t xml:space="preserve"> wer / oder an </w:t>
      </w:r>
      <w:proofErr w:type="spellStart"/>
      <w:r>
        <w:t>einm</w:t>
      </w:r>
      <w:proofErr w:type="spellEnd"/>
      <w:r>
        <w:t xml:space="preserve"> notwendigen stuck des </w:t>
      </w:r>
      <w:proofErr w:type="spellStart"/>
      <w:r>
        <w:t>glaubens</w:t>
      </w:r>
      <w:proofErr w:type="spellEnd"/>
      <w:r>
        <w:t xml:space="preserve"> </w:t>
      </w:r>
      <w:proofErr w:type="spellStart"/>
      <w:r>
        <w:t>felet</w:t>
      </w:r>
      <w:proofErr w:type="spellEnd"/>
      <w:r>
        <w:t xml:space="preserve">. </w:t>
      </w:r>
    </w:p>
    <w:p w14:paraId="7C39804E" w14:textId="77777777" w:rsidR="00536190" w:rsidRDefault="00536190" w:rsidP="00536190">
      <w:pPr>
        <w:pStyle w:val="StandardWeb"/>
      </w:pPr>
      <w:r>
        <w:t xml:space="preserve">So dann D. Luther noch Christlich </w:t>
      </w:r>
      <w:proofErr w:type="spellStart"/>
      <w:r>
        <w:t>einikeit</w:t>
      </w:r>
      <w:proofErr w:type="spellEnd"/>
      <w:r>
        <w:t xml:space="preserve"> mag halten / mit denen die </w:t>
      </w:r>
      <w:proofErr w:type="spellStart"/>
      <w:r>
        <w:t>nit</w:t>
      </w:r>
      <w:proofErr w:type="spellEnd"/>
      <w:r>
        <w:t xml:space="preserve"> glauben / </w:t>
      </w:r>
      <w:proofErr w:type="spellStart"/>
      <w:r>
        <w:t>dz</w:t>
      </w:r>
      <w:proofErr w:type="spellEnd"/>
      <w:r>
        <w:t xml:space="preserve"> Christus </w:t>
      </w:r>
      <w:proofErr w:type="spellStart"/>
      <w:r>
        <w:t>leyplich</w:t>
      </w:r>
      <w:proofErr w:type="spellEnd"/>
      <w:r>
        <w:t xml:space="preserve"> im </w:t>
      </w:r>
      <w:proofErr w:type="spellStart"/>
      <w:r>
        <w:t>brot</w:t>
      </w:r>
      <w:proofErr w:type="spellEnd"/>
      <w:r>
        <w:t xml:space="preserve"> sey. Ja achten / gut / recht / </w:t>
      </w:r>
      <w:proofErr w:type="spellStart"/>
      <w:r>
        <w:t>goetlich</w:t>
      </w:r>
      <w:proofErr w:type="spellEnd"/>
      <w:r>
        <w:t xml:space="preserve"> </w:t>
      </w:r>
      <w:proofErr w:type="spellStart"/>
      <w:r>
        <w:t>unn</w:t>
      </w:r>
      <w:proofErr w:type="spellEnd"/>
      <w:r>
        <w:t xml:space="preserve"> </w:t>
      </w:r>
      <w:proofErr w:type="spellStart"/>
      <w:r>
        <w:t>heylsam</w:t>
      </w:r>
      <w:proofErr w:type="spellEnd"/>
      <w:r>
        <w:t xml:space="preserve"> </w:t>
      </w:r>
      <w:proofErr w:type="spellStart"/>
      <w:r>
        <w:t>solichs</w:t>
      </w:r>
      <w:proofErr w:type="spellEnd"/>
      <w:r>
        <w:t xml:space="preserve"> </w:t>
      </w:r>
      <w:proofErr w:type="spellStart"/>
      <w:r>
        <w:t>nit</w:t>
      </w:r>
      <w:proofErr w:type="spellEnd"/>
      <w:r>
        <w:t xml:space="preserve"> glauben / wie unlutherisch sind dann die / </w:t>
      </w:r>
      <w:proofErr w:type="spellStart"/>
      <w:r>
        <w:t>Zwinglium</w:t>
      </w:r>
      <w:proofErr w:type="spellEnd"/>
      <w:r>
        <w:t xml:space="preserve"> </w:t>
      </w:r>
      <w:proofErr w:type="spellStart"/>
      <w:r>
        <w:t>unn</w:t>
      </w:r>
      <w:proofErr w:type="spellEnd"/>
      <w:r>
        <w:t xml:space="preserve"> </w:t>
      </w:r>
      <w:proofErr w:type="spellStart"/>
      <w:r>
        <w:t>Oecolampadium</w:t>
      </w:r>
      <w:proofErr w:type="spellEnd"/>
      <w:r>
        <w:t xml:space="preserve"> / </w:t>
      </w:r>
      <w:proofErr w:type="spellStart"/>
      <w:r>
        <w:t>zwen</w:t>
      </w:r>
      <w:proofErr w:type="spellEnd"/>
      <w:r>
        <w:t xml:space="preserve"> so </w:t>
      </w:r>
      <w:proofErr w:type="spellStart"/>
      <w:r>
        <w:t>getrewe</w:t>
      </w:r>
      <w:proofErr w:type="spellEnd"/>
      <w:r>
        <w:t xml:space="preserve"> </w:t>
      </w:r>
      <w:proofErr w:type="spellStart"/>
      <w:r>
        <w:t>diener</w:t>
      </w:r>
      <w:proofErr w:type="spellEnd"/>
      <w:r>
        <w:t xml:space="preserve"> Christi / die </w:t>
      </w:r>
      <w:proofErr w:type="spellStart"/>
      <w:r>
        <w:t>frylich</w:t>
      </w:r>
      <w:proofErr w:type="spellEnd"/>
      <w:r>
        <w:t xml:space="preserve"> </w:t>
      </w:r>
      <w:proofErr w:type="spellStart"/>
      <w:r>
        <w:t>nit</w:t>
      </w:r>
      <w:proofErr w:type="spellEnd"/>
      <w:r>
        <w:t xml:space="preserve"> weniger arbeiten / zu d </w:t>
      </w:r>
      <w:proofErr w:type="spellStart"/>
      <w:r>
        <w:t>eer</w:t>
      </w:r>
      <w:proofErr w:type="spellEnd"/>
      <w:r>
        <w:t xml:space="preserve"> Christi / als die aller </w:t>
      </w:r>
      <w:proofErr w:type="spellStart"/>
      <w:r>
        <w:t>groesten</w:t>
      </w:r>
      <w:proofErr w:type="spellEnd"/>
      <w:r>
        <w:t xml:space="preserve"> </w:t>
      </w:r>
      <w:proofErr w:type="spellStart"/>
      <w:r>
        <w:t>meyster</w:t>
      </w:r>
      <w:proofErr w:type="spellEnd"/>
      <w:r>
        <w:t xml:space="preserve"> d </w:t>
      </w:r>
      <w:proofErr w:type="spellStart"/>
      <w:r>
        <w:t>irthumb</w:t>
      </w:r>
      <w:proofErr w:type="spellEnd"/>
      <w:r>
        <w:t xml:space="preserve"> </w:t>
      </w:r>
      <w:proofErr w:type="spellStart"/>
      <w:r>
        <w:t>uß</w:t>
      </w:r>
      <w:proofErr w:type="spellEnd"/>
      <w:r>
        <w:t xml:space="preserve"> schreiben / </w:t>
      </w:r>
      <w:proofErr w:type="spellStart"/>
      <w:r>
        <w:t>unn</w:t>
      </w:r>
      <w:proofErr w:type="spellEnd"/>
      <w:r>
        <w:t xml:space="preserve"> </w:t>
      </w:r>
      <w:proofErr w:type="spellStart"/>
      <w:r>
        <w:t>sy</w:t>
      </w:r>
      <w:proofErr w:type="spellEnd"/>
      <w:r>
        <w:t xml:space="preserve"> </w:t>
      </w:r>
      <w:proofErr w:type="spellStart"/>
      <w:r>
        <w:t>sunst</w:t>
      </w:r>
      <w:proofErr w:type="spellEnd"/>
      <w:r>
        <w:t xml:space="preserve"> in alle weg </w:t>
      </w:r>
      <w:proofErr w:type="spellStart"/>
      <w:r>
        <w:t>vkleinen</w:t>
      </w:r>
      <w:proofErr w:type="spellEnd"/>
      <w:r>
        <w:t xml:space="preserve"> / und </w:t>
      </w:r>
      <w:proofErr w:type="spellStart"/>
      <w:r>
        <w:t>underston</w:t>
      </w:r>
      <w:proofErr w:type="spellEnd"/>
      <w:r>
        <w:t xml:space="preserve"> zu nicht zu machen? Wie wenig </w:t>
      </w:r>
      <w:proofErr w:type="spellStart"/>
      <w:r>
        <w:t>gedencken</w:t>
      </w:r>
      <w:proofErr w:type="spellEnd"/>
      <w:r>
        <w:t xml:space="preserve"> </w:t>
      </w:r>
      <w:proofErr w:type="spellStart"/>
      <w:r>
        <w:t>dise</w:t>
      </w:r>
      <w:proofErr w:type="spellEnd"/>
      <w:r>
        <w:t xml:space="preserve"> / </w:t>
      </w:r>
      <w:proofErr w:type="spellStart"/>
      <w:r>
        <w:t>dz</w:t>
      </w:r>
      <w:proofErr w:type="spellEnd"/>
      <w:r>
        <w:t xml:space="preserve"> </w:t>
      </w:r>
      <w:proofErr w:type="spellStart"/>
      <w:r>
        <w:t>sye</w:t>
      </w:r>
      <w:proofErr w:type="spellEnd"/>
      <w:r>
        <w:t xml:space="preserve"> so viel armer </w:t>
      </w:r>
      <w:proofErr w:type="spellStart"/>
      <w:r>
        <w:t>selen</w:t>
      </w:r>
      <w:proofErr w:type="spellEnd"/>
      <w:r>
        <w:t xml:space="preserve"> </w:t>
      </w:r>
      <w:proofErr w:type="spellStart"/>
      <w:r>
        <w:t>ergern</w:t>
      </w:r>
      <w:proofErr w:type="spellEnd"/>
      <w:r>
        <w:t xml:space="preserve"> / und Christum </w:t>
      </w:r>
      <w:proofErr w:type="spellStart"/>
      <w:r>
        <w:t>vachten</w:t>
      </w:r>
      <w:proofErr w:type="spellEnd"/>
      <w:r>
        <w:t xml:space="preserve"> / in seinen </w:t>
      </w:r>
      <w:proofErr w:type="spellStart"/>
      <w:r>
        <w:t>getreüwen</w:t>
      </w:r>
      <w:proofErr w:type="spellEnd"/>
      <w:r>
        <w:t xml:space="preserve"> dienern / denen </w:t>
      </w:r>
      <w:proofErr w:type="spellStart"/>
      <w:r>
        <w:t>sy</w:t>
      </w:r>
      <w:proofErr w:type="spellEnd"/>
      <w:r>
        <w:t xml:space="preserve"> doch </w:t>
      </w:r>
      <w:proofErr w:type="spellStart"/>
      <w:r>
        <w:t>wed</w:t>
      </w:r>
      <w:proofErr w:type="spellEnd"/>
      <w:r>
        <w:t xml:space="preserve"> im glauben / </w:t>
      </w:r>
      <w:proofErr w:type="spellStart"/>
      <w:r>
        <w:t>kunst</w:t>
      </w:r>
      <w:proofErr w:type="spellEnd"/>
      <w:r>
        <w:t xml:space="preserve"> / </w:t>
      </w:r>
      <w:proofErr w:type="spellStart"/>
      <w:r>
        <w:t>fleiß</w:t>
      </w:r>
      <w:proofErr w:type="spellEnd"/>
      <w:r>
        <w:t xml:space="preserve"> / </w:t>
      </w:r>
      <w:proofErr w:type="spellStart"/>
      <w:r>
        <w:t>trew</w:t>
      </w:r>
      <w:proofErr w:type="spellEnd"/>
      <w:r>
        <w:t xml:space="preserve"> / oder auch andren </w:t>
      </w:r>
      <w:proofErr w:type="spellStart"/>
      <w:r>
        <w:t>früchten</w:t>
      </w:r>
      <w:proofErr w:type="spellEnd"/>
      <w:r>
        <w:t xml:space="preserve"> </w:t>
      </w:r>
      <w:proofErr w:type="spellStart"/>
      <w:r>
        <w:t>Chrsitlichs</w:t>
      </w:r>
      <w:proofErr w:type="spellEnd"/>
      <w:r>
        <w:t xml:space="preserve"> </w:t>
      </w:r>
      <w:proofErr w:type="spellStart"/>
      <w:r>
        <w:t>glaubens</w:t>
      </w:r>
      <w:proofErr w:type="spellEnd"/>
      <w:r>
        <w:t xml:space="preserve"> gleichen </w:t>
      </w:r>
      <w:proofErr w:type="spellStart"/>
      <w:r>
        <w:t>moegen</w:t>
      </w:r>
      <w:proofErr w:type="spellEnd"/>
      <w:r>
        <w:t xml:space="preserve">. </w:t>
      </w:r>
      <w:proofErr w:type="spellStart"/>
      <w:r>
        <w:t>Worlich</w:t>
      </w:r>
      <w:proofErr w:type="spellEnd"/>
      <w:r>
        <w:t xml:space="preserve"> </w:t>
      </w:r>
      <w:proofErr w:type="spellStart"/>
      <w:r>
        <w:t>hetten</w:t>
      </w:r>
      <w:proofErr w:type="spellEnd"/>
      <w:r>
        <w:t xml:space="preserve"> </w:t>
      </w:r>
      <w:proofErr w:type="spellStart"/>
      <w:r>
        <w:t>sye</w:t>
      </w:r>
      <w:proofErr w:type="spellEnd"/>
      <w:r>
        <w:t xml:space="preserve"> </w:t>
      </w:r>
      <w:proofErr w:type="spellStart"/>
      <w:r>
        <w:t>auff</w:t>
      </w:r>
      <w:proofErr w:type="spellEnd"/>
      <w:r>
        <w:t xml:space="preserve"> einen </w:t>
      </w:r>
      <w:proofErr w:type="spellStart"/>
      <w:r>
        <w:t>sand</w:t>
      </w:r>
      <w:proofErr w:type="spellEnd"/>
      <w:r>
        <w:t xml:space="preserve"> </w:t>
      </w:r>
      <w:proofErr w:type="spellStart"/>
      <w:r>
        <w:t>gebawet</w:t>
      </w:r>
      <w:proofErr w:type="spellEnd"/>
      <w:r>
        <w:t xml:space="preserve"> / so grosse wind </w:t>
      </w:r>
      <w:proofErr w:type="spellStart"/>
      <w:r>
        <w:t>sye</w:t>
      </w:r>
      <w:proofErr w:type="spellEnd"/>
      <w:r>
        <w:t xml:space="preserve"> </w:t>
      </w:r>
      <w:proofErr w:type="spellStart"/>
      <w:r>
        <w:t>angeweget</w:t>
      </w:r>
      <w:proofErr w:type="spellEnd"/>
      <w:r>
        <w:t xml:space="preserve"> </w:t>
      </w:r>
      <w:proofErr w:type="spellStart"/>
      <w:r>
        <w:t>unn</w:t>
      </w:r>
      <w:proofErr w:type="spellEnd"/>
      <w:r>
        <w:t xml:space="preserve"> so schwere </w:t>
      </w:r>
      <w:proofErr w:type="spellStart"/>
      <w:r>
        <w:t>blatz</w:t>
      </w:r>
      <w:proofErr w:type="spellEnd"/>
      <w:r>
        <w:t xml:space="preserve"> regen / </w:t>
      </w:r>
      <w:proofErr w:type="spellStart"/>
      <w:r>
        <w:t>unn</w:t>
      </w:r>
      <w:proofErr w:type="spellEnd"/>
      <w:r>
        <w:t xml:space="preserve"> </w:t>
      </w:r>
      <w:proofErr w:type="spellStart"/>
      <w:r>
        <w:t>wassergüß</w:t>
      </w:r>
      <w:proofErr w:type="spellEnd"/>
      <w:r>
        <w:t xml:space="preserve"> / </w:t>
      </w:r>
      <w:proofErr w:type="spellStart"/>
      <w:r>
        <w:t>sy</w:t>
      </w:r>
      <w:proofErr w:type="spellEnd"/>
      <w:r>
        <w:t xml:space="preserve"> </w:t>
      </w:r>
      <w:proofErr w:type="spellStart"/>
      <w:r>
        <w:t>angelauffen</w:t>
      </w:r>
      <w:proofErr w:type="spellEnd"/>
      <w:r>
        <w:t xml:space="preserve"> sind / und </w:t>
      </w:r>
      <w:proofErr w:type="spellStart"/>
      <w:r>
        <w:t>taeglich</w:t>
      </w:r>
      <w:proofErr w:type="spellEnd"/>
      <w:r>
        <w:t xml:space="preserve"> </w:t>
      </w:r>
      <w:proofErr w:type="spellStart"/>
      <w:r>
        <w:t>anlauffen</w:t>
      </w:r>
      <w:proofErr w:type="spellEnd"/>
      <w:r>
        <w:t xml:space="preserve"> / </w:t>
      </w:r>
      <w:proofErr w:type="spellStart"/>
      <w:r>
        <w:t>ir</w:t>
      </w:r>
      <w:proofErr w:type="spellEnd"/>
      <w:r>
        <w:t xml:space="preserve"> </w:t>
      </w:r>
      <w:proofErr w:type="spellStart"/>
      <w:r>
        <w:t>baw</w:t>
      </w:r>
      <w:proofErr w:type="spellEnd"/>
      <w:r>
        <w:t xml:space="preserve"> wer </w:t>
      </w:r>
      <w:proofErr w:type="spellStart"/>
      <w:r>
        <w:t>lengest</w:t>
      </w:r>
      <w:proofErr w:type="spellEnd"/>
      <w:r>
        <w:t xml:space="preserve"> </w:t>
      </w:r>
      <w:proofErr w:type="spellStart"/>
      <w:r>
        <w:t>darnid</w:t>
      </w:r>
      <w:proofErr w:type="spellEnd"/>
      <w:r>
        <w:t xml:space="preserve"> gefallen. </w:t>
      </w:r>
    </w:p>
    <w:p w14:paraId="44FC2932" w14:textId="77777777" w:rsidR="00536190" w:rsidRDefault="00536190" w:rsidP="00536190">
      <w:pPr>
        <w:pStyle w:val="StandardWeb"/>
      </w:pPr>
      <w:proofErr w:type="spellStart"/>
      <w:r>
        <w:t>Diß</w:t>
      </w:r>
      <w:proofErr w:type="spellEnd"/>
      <w:r>
        <w:t xml:space="preserve"> schreib ich nicht / </w:t>
      </w:r>
      <w:proofErr w:type="spellStart"/>
      <w:r>
        <w:t>dz</w:t>
      </w:r>
      <w:proofErr w:type="spellEnd"/>
      <w:r>
        <w:t xml:space="preserve"> ich </w:t>
      </w:r>
      <w:proofErr w:type="spellStart"/>
      <w:r>
        <w:t>beger</w:t>
      </w:r>
      <w:proofErr w:type="spellEnd"/>
      <w:r>
        <w:t xml:space="preserve"> / </w:t>
      </w:r>
      <w:proofErr w:type="spellStart"/>
      <w:r>
        <w:t>dz</w:t>
      </w:r>
      <w:proofErr w:type="spellEnd"/>
      <w:r>
        <w:t xml:space="preserve"> man </w:t>
      </w:r>
      <w:proofErr w:type="spellStart"/>
      <w:r>
        <w:t>irer</w:t>
      </w:r>
      <w:proofErr w:type="spellEnd"/>
      <w:r>
        <w:t xml:space="preserve"> </w:t>
      </w:r>
      <w:proofErr w:type="spellStart"/>
      <w:r>
        <w:t>person</w:t>
      </w:r>
      <w:proofErr w:type="spellEnd"/>
      <w:r>
        <w:t xml:space="preserve"> </w:t>
      </w:r>
      <w:proofErr w:type="spellStart"/>
      <w:r>
        <w:t>sondlich</w:t>
      </w:r>
      <w:proofErr w:type="spellEnd"/>
      <w:r>
        <w:t xml:space="preserve"> achte / nein man lasse </w:t>
      </w:r>
      <w:proofErr w:type="spellStart"/>
      <w:r>
        <w:t>auß</w:t>
      </w:r>
      <w:proofErr w:type="spellEnd"/>
      <w:r>
        <w:t xml:space="preserve"> </w:t>
      </w:r>
      <w:proofErr w:type="spellStart"/>
      <w:r>
        <w:t>augen</w:t>
      </w:r>
      <w:proofErr w:type="spellEnd"/>
      <w:r>
        <w:t xml:space="preserve"> alle </w:t>
      </w:r>
      <w:proofErr w:type="spellStart"/>
      <w:r>
        <w:t>personen</w:t>
      </w:r>
      <w:proofErr w:type="spellEnd"/>
      <w:r>
        <w:t xml:space="preserve"> / es ist </w:t>
      </w:r>
      <w:proofErr w:type="spellStart"/>
      <w:r>
        <w:t>wed</w:t>
      </w:r>
      <w:proofErr w:type="spellEnd"/>
      <w:r>
        <w:t xml:space="preserve"> der </w:t>
      </w:r>
      <w:proofErr w:type="spellStart"/>
      <w:r>
        <w:t>pflantzet</w:t>
      </w:r>
      <w:proofErr w:type="spellEnd"/>
      <w:r>
        <w:t xml:space="preserve"> / noch d </w:t>
      </w:r>
      <w:proofErr w:type="spellStart"/>
      <w:r>
        <w:t>geüsset</w:t>
      </w:r>
      <w:proofErr w:type="spellEnd"/>
      <w:r>
        <w:t xml:space="preserve"> etwas / </w:t>
      </w:r>
      <w:proofErr w:type="spellStart"/>
      <w:r>
        <w:t>gott</w:t>
      </w:r>
      <w:proofErr w:type="spellEnd"/>
      <w:r>
        <w:t xml:space="preserve"> ists alles allein / d </w:t>
      </w:r>
      <w:proofErr w:type="spellStart"/>
      <w:r>
        <w:t>dz</w:t>
      </w:r>
      <w:proofErr w:type="spellEnd"/>
      <w:r>
        <w:t xml:space="preserve"> </w:t>
      </w:r>
      <w:proofErr w:type="spellStart"/>
      <w:r>
        <w:t>gedyen</w:t>
      </w:r>
      <w:proofErr w:type="spellEnd"/>
      <w:r>
        <w:t xml:space="preserve"> gibt / </w:t>
      </w:r>
      <w:proofErr w:type="spellStart"/>
      <w:r>
        <w:t>sund</w:t>
      </w:r>
      <w:proofErr w:type="spellEnd"/>
      <w:r>
        <w:t xml:space="preserve"> </w:t>
      </w:r>
      <w:proofErr w:type="spellStart"/>
      <w:r>
        <w:t>dz</w:t>
      </w:r>
      <w:proofErr w:type="spellEnd"/>
      <w:r>
        <w:t xml:space="preserve"> wir </w:t>
      </w:r>
      <w:proofErr w:type="spellStart"/>
      <w:r>
        <w:t>nit</w:t>
      </w:r>
      <w:proofErr w:type="spellEnd"/>
      <w:r>
        <w:t xml:space="preserve"> Christum in seinen dienern </w:t>
      </w:r>
      <w:proofErr w:type="spellStart"/>
      <w:r>
        <w:t>vachten</w:t>
      </w:r>
      <w:proofErr w:type="spellEnd"/>
      <w:r>
        <w:t xml:space="preserve"> / </w:t>
      </w:r>
      <w:proofErr w:type="spellStart"/>
      <w:r>
        <w:t>dz</w:t>
      </w:r>
      <w:proofErr w:type="spellEnd"/>
      <w:r>
        <w:t xml:space="preserve"> wir die schwachen </w:t>
      </w:r>
      <w:proofErr w:type="spellStart"/>
      <w:r>
        <w:t>nit</w:t>
      </w:r>
      <w:proofErr w:type="spellEnd"/>
      <w:r>
        <w:t xml:space="preserve"> </w:t>
      </w:r>
      <w:proofErr w:type="spellStart"/>
      <w:r>
        <w:t>ergern</w:t>
      </w:r>
      <w:proofErr w:type="spellEnd"/>
      <w:r>
        <w:t xml:space="preserve"> / </w:t>
      </w:r>
      <w:proofErr w:type="spellStart"/>
      <w:r>
        <w:t>dz</w:t>
      </w:r>
      <w:proofErr w:type="spellEnd"/>
      <w:r>
        <w:t xml:space="preserve"> wir </w:t>
      </w:r>
      <w:proofErr w:type="spellStart"/>
      <w:r>
        <w:t>dz</w:t>
      </w:r>
      <w:proofErr w:type="spellEnd"/>
      <w:r>
        <w:t xml:space="preserve"> </w:t>
      </w:r>
      <w:proofErr w:type="spellStart"/>
      <w:r>
        <w:t>teüre</w:t>
      </w:r>
      <w:proofErr w:type="spellEnd"/>
      <w:r>
        <w:t xml:space="preserve"> </w:t>
      </w:r>
      <w:proofErr w:type="spellStart"/>
      <w:r>
        <w:t>wort</w:t>
      </w:r>
      <w:proofErr w:type="spellEnd"/>
      <w:r>
        <w:t xml:space="preserve"> </w:t>
      </w:r>
      <w:proofErr w:type="spellStart"/>
      <w:r>
        <w:t>gottes</w:t>
      </w:r>
      <w:proofErr w:type="spellEnd"/>
      <w:r>
        <w:t xml:space="preserve"> / so </w:t>
      </w:r>
      <w:proofErr w:type="spellStart"/>
      <w:r>
        <w:t>sye</w:t>
      </w:r>
      <w:proofErr w:type="spellEnd"/>
      <w:r>
        <w:t xml:space="preserve"> gewißlich und </w:t>
      </w:r>
      <w:proofErr w:type="spellStart"/>
      <w:r>
        <w:t>treülich</w:t>
      </w:r>
      <w:proofErr w:type="spellEnd"/>
      <w:r>
        <w:t xml:space="preserve"> predigen / mit </w:t>
      </w:r>
      <w:proofErr w:type="spellStart"/>
      <w:r>
        <w:t>mer</w:t>
      </w:r>
      <w:proofErr w:type="spellEnd"/>
      <w:r>
        <w:t xml:space="preserve"> prob </w:t>
      </w:r>
      <w:proofErr w:type="spellStart"/>
      <w:r>
        <w:t>unn</w:t>
      </w:r>
      <w:proofErr w:type="spellEnd"/>
      <w:r>
        <w:t xml:space="preserve"> </w:t>
      </w:r>
      <w:proofErr w:type="spellStart"/>
      <w:r>
        <w:t>ansoesse</w:t>
      </w:r>
      <w:proofErr w:type="spellEnd"/>
      <w:r>
        <w:t xml:space="preserve"> von den </w:t>
      </w:r>
      <w:proofErr w:type="spellStart"/>
      <w:r>
        <w:t>papisten</w:t>
      </w:r>
      <w:proofErr w:type="spellEnd"/>
      <w:r>
        <w:t xml:space="preserve"> / dann alle so jetzund in </w:t>
      </w:r>
      <w:proofErr w:type="spellStart"/>
      <w:r>
        <w:t>teütschen</w:t>
      </w:r>
      <w:proofErr w:type="spellEnd"/>
      <w:r>
        <w:t xml:space="preserve"> landen predigen </w:t>
      </w:r>
      <w:proofErr w:type="spellStart"/>
      <w:r>
        <w:t>nit</w:t>
      </w:r>
      <w:proofErr w:type="spellEnd"/>
      <w:r>
        <w:t xml:space="preserve"> </w:t>
      </w:r>
      <w:proofErr w:type="spellStart"/>
      <w:r>
        <w:t>vachten</w:t>
      </w:r>
      <w:proofErr w:type="spellEnd"/>
      <w:r>
        <w:t xml:space="preserve"> / </w:t>
      </w:r>
      <w:proofErr w:type="spellStart"/>
      <w:r>
        <w:t>dz</w:t>
      </w:r>
      <w:proofErr w:type="spellEnd"/>
      <w:r>
        <w:t xml:space="preserve"> wir / d lieb an deren es alles gelegen / </w:t>
      </w:r>
      <w:proofErr w:type="spellStart"/>
      <w:r>
        <w:t>nit</w:t>
      </w:r>
      <w:proofErr w:type="spellEnd"/>
      <w:r>
        <w:t xml:space="preserve"> so gar vergessen. </w:t>
      </w:r>
      <w:proofErr w:type="spellStart"/>
      <w:r>
        <w:t>Darumm</w:t>
      </w:r>
      <w:proofErr w:type="spellEnd"/>
      <w:r>
        <w:t xml:space="preserve"> ich auch </w:t>
      </w:r>
      <w:proofErr w:type="spellStart"/>
      <w:r>
        <w:t>diße</w:t>
      </w:r>
      <w:proofErr w:type="spellEnd"/>
      <w:r>
        <w:t xml:space="preserve"> </w:t>
      </w:r>
      <w:proofErr w:type="spellStart"/>
      <w:r>
        <w:t>ermanung</w:t>
      </w:r>
      <w:proofErr w:type="spellEnd"/>
      <w:r>
        <w:t xml:space="preserve"> zum </w:t>
      </w:r>
      <w:proofErr w:type="spellStart"/>
      <w:r>
        <w:t>frid</w:t>
      </w:r>
      <w:proofErr w:type="spellEnd"/>
      <w:r>
        <w:t xml:space="preserve">, weißt </w:t>
      </w:r>
      <w:proofErr w:type="spellStart"/>
      <w:r>
        <w:t>gott</w:t>
      </w:r>
      <w:proofErr w:type="spellEnd"/>
      <w:r>
        <w:t xml:space="preserve"> / </w:t>
      </w:r>
      <w:proofErr w:type="spellStart"/>
      <w:r>
        <w:t>unnd</w:t>
      </w:r>
      <w:proofErr w:type="spellEnd"/>
      <w:r>
        <w:t xml:space="preserve"> keiner andren </w:t>
      </w:r>
      <w:proofErr w:type="spellStart"/>
      <w:r>
        <w:t>ursach</w:t>
      </w:r>
      <w:proofErr w:type="spellEnd"/>
      <w:r>
        <w:t xml:space="preserve"> halb </w:t>
      </w:r>
      <w:proofErr w:type="spellStart"/>
      <w:r>
        <w:t>geschriben</w:t>
      </w:r>
      <w:proofErr w:type="spellEnd"/>
      <w:r>
        <w:t xml:space="preserve"> hab. Es ist doch </w:t>
      </w:r>
      <w:proofErr w:type="spellStart"/>
      <w:r>
        <w:t>nye</w:t>
      </w:r>
      <w:proofErr w:type="spellEnd"/>
      <w:r>
        <w:t xml:space="preserve"> so </w:t>
      </w:r>
      <w:proofErr w:type="spellStart"/>
      <w:r>
        <w:t>wol</w:t>
      </w:r>
      <w:proofErr w:type="spellEnd"/>
      <w:r>
        <w:t xml:space="preserve"> gestanden / </w:t>
      </w:r>
      <w:proofErr w:type="spellStart"/>
      <w:r>
        <w:t>dz</w:t>
      </w:r>
      <w:proofErr w:type="spellEnd"/>
      <w:r>
        <w:t xml:space="preserve"> alle </w:t>
      </w:r>
      <w:proofErr w:type="spellStart"/>
      <w:r>
        <w:t>ort</w:t>
      </w:r>
      <w:proofErr w:type="spellEnd"/>
      <w:r>
        <w:t xml:space="preserve"> d </w:t>
      </w:r>
      <w:proofErr w:type="spellStart"/>
      <w:r>
        <w:t>geschrifft</w:t>
      </w:r>
      <w:proofErr w:type="spellEnd"/>
      <w:r>
        <w:t xml:space="preserve"> / von </w:t>
      </w:r>
      <w:proofErr w:type="spellStart"/>
      <w:r>
        <w:t>jederman</w:t>
      </w:r>
      <w:proofErr w:type="spellEnd"/>
      <w:r>
        <w:t xml:space="preserve"> </w:t>
      </w:r>
      <w:proofErr w:type="spellStart"/>
      <w:r>
        <w:t>weren</w:t>
      </w:r>
      <w:proofErr w:type="spellEnd"/>
      <w:r>
        <w:t xml:space="preserve"> gleich verstanden worden. Die </w:t>
      </w:r>
      <w:proofErr w:type="spellStart"/>
      <w:r>
        <w:t>heyligen</w:t>
      </w:r>
      <w:proofErr w:type="spellEnd"/>
      <w:r>
        <w:t xml:space="preserve"> </w:t>
      </w:r>
      <w:proofErr w:type="spellStart"/>
      <w:r>
        <w:t>merterer</w:t>
      </w:r>
      <w:proofErr w:type="spellEnd"/>
      <w:r>
        <w:t xml:space="preserve"> </w:t>
      </w:r>
      <w:proofErr w:type="spellStart"/>
      <w:r>
        <w:t>seind</w:t>
      </w:r>
      <w:proofErr w:type="spellEnd"/>
      <w:r>
        <w:t xml:space="preserve"> </w:t>
      </w:r>
      <w:proofErr w:type="spellStart"/>
      <w:r>
        <w:t>nit</w:t>
      </w:r>
      <w:proofErr w:type="spellEnd"/>
      <w:r>
        <w:t xml:space="preserve"> in allen dingen / </w:t>
      </w:r>
      <w:proofErr w:type="spellStart"/>
      <w:r>
        <w:t>glicher</w:t>
      </w:r>
      <w:proofErr w:type="spellEnd"/>
      <w:r>
        <w:t xml:space="preserve"> </w:t>
      </w:r>
      <w:proofErr w:type="spellStart"/>
      <w:r>
        <w:t>meinung</w:t>
      </w:r>
      <w:proofErr w:type="spellEnd"/>
      <w:r>
        <w:t xml:space="preserve"> gewesen / D. Luther </w:t>
      </w:r>
      <w:proofErr w:type="spellStart"/>
      <w:r>
        <w:t>selb</w:t>
      </w:r>
      <w:proofErr w:type="spellEnd"/>
      <w:r>
        <w:t xml:space="preserve"> / wie </w:t>
      </w:r>
      <w:proofErr w:type="spellStart"/>
      <w:r>
        <w:t>vil</w:t>
      </w:r>
      <w:proofErr w:type="spellEnd"/>
      <w:r>
        <w:t xml:space="preserve"> anders </w:t>
      </w:r>
      <w:proofErr w:type="spellStart"/>
      <w:r>
        <w:t>unnd</w:t>
      </w:r>
      <w:proofErr w:type="spellEnd"/>
      <w:r>
        <w:t xml:space="preserve"> besser </w:t>
      </w:r>
      <w:proofErr w:type="spellStart"/>
      <w:r>
        <w:t>handlet</w:t>
      </w:r>
      <w:proofErr w:type="spellEnd"/>
      <w:r>
        <w:t xml:space="preserve"> er </w:t>
      </w:r>
      <w:proofErr w:type="spellStart"/>
      <w:r>
        <w:t>manigs</w:t>
      </w:r>
      <w:proofErr w:type="spellEnd"/>
      <w:r>
        <w:t xml:space="preserve"> </w:t>
      </w:r>
      <w:proofErr w:type="spellStart"/>
      <w:r>
        <w:t>ort</w:t>
      </w:r>
      <w:proofErr w:type="spellEnd"/>
      <w:r>
        <w:t xml:space="preserve"> in den </w:t>
      </w:r>
      <w:proofErr w:type="spellStart"/>
      <w:r>
        <w:t>nachgonden</w:t>
      </w:r>
      <w:proofErr w:type="spellEnd"/>
      <w:r>
        <w:t xml:space="preserve"> </w:t>
      </w:r>
      <w:proofErr w:type="spellStart"/>
      <w:r>
        <w:t>geschrifften</w:t>
      </w:r>
      <w:proofErr w:type="spellEnd"/>
      <w:r>
        <w:t xml:space="preserve"> / dann er in vorigen </w:t>
      </w:r>
      <w:proofErr w:type="spellStart"/>
      <w:r>
        <w:t>thon</w:t>
      </w:r>
      <w:proofErr w:type="spellEnd"/>
      <w:r>
        <w:t xml:space="preserve"> hat? Wem hats je </w:t>
      </w:r>
      <w:proofErr w:type="spellStart"/>
      <w:r>
        <w:t>gott</w:t>
      </w:r>
      <w:proofErr w:type="spellEnd"/>
      <w:r>
        <w:t xml:space="preserve"> alles / </w:t>
      </w:r>
      <w:proofErr w:type="spellStart"/>
      <w:r>
        <w:t>od</w:t>
      </w:r>
      <w:proofErr w:type="spellEnd"/>
      <w:r>
        <w:t xml:space="preserve"> auch zumal geben? Sind wir doch so fein eins in hauptstucken / wie mag uns doch so </w:t>
      </w:r>
      <w:proofErr w:type="spellStart"/>
      <w:r>
        <w:t>vil</w:t>
      </w:r>
      <w:proofErr w:type="spellEnd"/>
      <w:r>
        <w:t xml:space="preserve"> am </w:t>
      </w:r>
      <w:proofErr w:type="spellStart"/>
      <w:r>
        <w:t>usserlichen</w:t>
      </w:r>
      <w:proofErr w:type="spellEnd"/>
      <w:r>
        <w:t xml:space="preserve"> ding gelegen sein / </w:t>
      </w:r>
      <w:proofErr w:type="spellStart"/>
      <w:r>
        <w:t>dz</w:t>
      </w:r>
      <w:proofErr w:type="spellEnd"/>
      <w:r>
        <w:t xml:space="preserve"> für sich </w:t>
      </w:r>
      <w:proofErr w:type="spellStart"/>
      <w:r>
        <w:t>selb</w:t>
      </w:r>
      <w:proofErr w:type="spellEnd"/>
      <w:r>
        <w:t xml:space="preserve"> / zur </w:t>
      </w:r>
      <w:proofErr w:type="spellStart"/>
      <w:r>
        <w:t>selikeit</w:t>
      </w:r>
      <w:proofErr w:type="spellEnd"/>
      <w:r>
        <w:t xml:space="preserve"> </w:t>
      </w:r>
      <w:proofErr w:type="spellStart"/>
      <w:r>
        <w:t>nit</w:t>
      </w:r>
      <w:proofErr w:type="spellEnd"/>
      <w:r>
        <w:t xml:space="preserve"> not ist? </w:t>
      </w:r>
    </w:p>
    <w:p w14:paraId="18C53C8E" w14:textId="77777777" w:rsidR="00536190" w:rsidRDefault="00536190" w:rsidP="00536190">
      <w:pPr>
        <w:pStyle w:val="StandardWeb"/>
      </w:pPr>
      <w:r>
        <w:t xml:space="preserve">On die lieb sind wir gar nichts / on den glauben d fleischlichen </w:t>
      </w:r>
      <w:proofErr w:type="spellStart"/>
      <w:r>
        <w:t>gegenwertikeit</w:t>
      </w:r>
      <w:proofErr w:type="spellEnd"/>
      <w:r>
        <w:t xml:space="preserve"> Christi im </w:t>
      </w:r>
      <w:proofErr w:type="spellStart"/>
      <w:r>
        <w:t>brot</w:t>
      </w:r>
      <w:proofErr w:type="spellEnd"/>
      <w:r>
        <w:t xml:space="preserve"> / </w:t>
      </w:r>
      <w:proofErr w:type="spellStart"/>
      <w:r>
        <w:t>moegen</w:t>
      </w:r>
      <w:proofErr w:type="spellEnd"/>
      <w:r>
        <w:t xml:space="preserve"> wir Christen / </w:t>
      </w:r>
      <w:proofErr w:type="spellStart"/>
      <w:r>
        <w:t>unnd</w:t>
      </w:r>
      <w:proofErr w:type="spellEnd"/>
      <w:r>
        <w:t xml:space="preserve"> D. Luthers </w:t>
      </w:r>
      <w:proofErr w:type="spellStart"/>
      <w:r>
        <w:t>fründ</w:t>
      </w:r>
      <w:proofErr w:type="spellEnd"/>
      <w:r>
        <w:t xml:space="preserve"> sein. Ach </w:t>
      </w:r>
      <w:proofErr w:type="spellStart"/>
      <w:r>
        <w:t>bedenckt</w:t>
      </w:r>
      <w:proofErr w:type="spellEnd"/>
      <w:r>
        <w:t xml:space="preserve"> doch / </w:t>
      </w:r>
      <w:proofErr w:type="spellStart"/>
      <w:r>
        <w:t>dz</w:t>
      </w:r>
      <w:proofErr w:type="spellEnd"/>
      <w:r>
        <w:t xml:space="preserve"> die summ des </w:t>
      </w:r>
      <w:proofErr w:type="spellStart"/>
      <w:r>
        <w:t>gsatzs</w:t>
      </w:r>
      <w:proofErr w:type="spellEnd"/>
      <w:r>
        <w:t xml:space="preserve"> die liebe ist / von reinem </w:t>
      </w:r>
      <w:proofErr w:type="spellStart"/>
      <w:r>
        <w:t>hertzen</w:t>
      </w:r>
      <w:proofErr w:type="spellEnd"/>
      <w:r>
        <w:t xml:space="preserve"> / gutem gewissen / und </w:t>
      </w:r>
      <w:proofErr w:type="spellStart"/>
      <w:r>
        <w:t>ungeferbtem</w:t>
      </w:r>
      <w:proofErr w:type="spellEnd"/>
      <w:r>
        <w:t xml:space="preserve"> glauben. Ist </w:t>
      </w:r>
      <w:proofErr w:type="spellStart"/>
      <w:r>
        <w:t>nit</w:t>
      </w:r>
      <w:proofErr w:type="spellEnd"/>
      <w:r>
        <w:t xml:space="preserve"> unser </w:t>
      </w:r>
      <w:proofErr w:type="spellStart"/>
      <w:r>
        <w:t>gott</w:t>
      </w:r>
      <w:proofErr w:type="spellEnd"/>
      <w:r>
        <w:t xml:space="preserve"> ein </w:t>
      </w:r>
      <w:proofErr w:type="spellStart"/>
      <w:r>
        <w:t>gott</w:t>
      </w:r>
      <w:proofErr w:type="spellEnd"/>
      <w:r>
        <w:t xml:space="preserve"> des </w:t>
      </w:r>
      <w:proofErr w:type="spellStart"/>
      <w:r>
        <w:t>fridens</w:t>
      </w:r>
      <w:proofErr w:type="spellEnd"/>
      <w:r>
        <w:t xml:space="preserve">? Laßt </w:t>
      </w:r>
      <w:proofErr w:type="spellStart"/>
      <w:r>
        <w:t>nit</w:t>
      </w:r>
      <w:proofErr w:type="spellEnd"/>
      <w:r>
        <w:t xml:space="preserve"> Paulus einen jeden seins </w:t>
      </w:r>
      <w:proofErr w:type="spellStart"/>
      <w:r>
        <w:t>sinns</w:t>
      </w:r>
      <w:proofErr w:type="spellEnd"/>
      <w:r>
        <w:t xml:space="preserve"> gewiß sein / auch in dem / </w:t>
      </w:r>
      <w:proofErr w:type="spellStart"/>
      <w:r>
        <w:t>dz</w:t>
      </w:r>
      <w:proofErr w:type="spellEnd"/>
      <w:r>
        <w:t xml:space="preserve"> einer uff einen tag haltet für den </w:t>
      </w:r>
      <w:proofErr w:type="spellStart"/>
      <w:r>
        <w:t>and’n</w:t>
      </w:r>
      <w:proofErr w:type="spellEnd"/>
      <w:r>
        <w:t xml:space="preserve"> / d ander aber haltet alle gleich: Ro. 14. Und </w:t>
      </w:r>
      <w:proofErr w:type="spellStart"/>
      <w:r>
        <w:t>hernaher</w:t>
      </w:r>
      <w:proofErr w:type="spellEnd"/>
      <w:r>
        <w:t xml:space="preserve"> spricht er 2. Es </w:t>
      </w:r>
      <w:proofErr w:type="spellStart"/>
      <w:r>
        <w:t>würt</w:t>
      </w:r>
      <w:proofErr w:type="spellEnd"/>
      <w:r>
        <w:t xml:space="preserve"> nun ein </w:t>
      </w:r>
      <w:proofErr w:type="spellStart"/>
      <w:r>
        <w:t>jegklicher</w:t>
      </w:r>
      <w:proofErr w:type="spellEnd"/>
      <w:r>
        <w:t xml:space="preserve"> für sich </w:t>
      </w:r>
      <w:proofErr w:type="spellStart"/>
      <w:r>
        <w:t>selb</w:t>
      </w:r>
      <w:proofErr w:type="spellEnd"/>
      <w:r>
        <w:t xml:space="preserve"> </w:t>
      </w:r>
      <w:proofErr w:type="spellStart"/>
      <w:r>
        <w:t>gott</w:t>
      </w:r>
      <w:proofErr w:type="spellEnd"/>
      <w:r>
        <w:t xml:space="preserve"> rechenschafft geben / </w:t>
      </w:r>
      <w:proofErr w:type="spellStart"/>
      <w:r>
        <w:t>darumm</w:t>
      </w:r>
      <w:proofErr w:type="spellEnd"/>
      <w:r>
        <w:t xml:space="preserve"> laßt uns </w:t>
      </w:r>
      <w:proofErr w:type="spellStart"/>
      <w:r>
        <w:t>nit</w:t>
      </w:r>
      <w:proofErr w:type="spellEnd"/>
      <w:r>
        <w:t xml:space="preserve"> </w:t>
      </w:r>
      <w:proofErr w:type="spellStart"/>
      <w:r>
        <w:t>einand</w:t>
      </w:r>
      <w:proofErr w:type="spellEnd"/>
      <w:r>
        <w:t xml:space="preserve"> richten. Es </w:t>
      </w:r>
      <w:proofErr w:type="spellStart"/>
      <w:r>
        <w:t>scheynet</w:t>
      </w:r>
      <w:proofErr w:type="spellEnd"/>
      <w:r>
        <w:t xml:space="preserve"> </w:t>
      </w:r>
      <w:proofErr w:type="spellStart"/>
      <w:r>
        <w:t>wol</w:t>
      </w:r>
      <w:proofErr w:type="spellEnd"/>
      <w:r>
        <w:t xml:space="preserve"> </w:t>
      </w:r>
      <w:proofErr w:type="spellStart"/>
      <w:r>
        <w:t>auß</w:t>
      </w:r>
      <w:proofErr w:type="spellEnd"/>
      <w:r>
        <w:t xml:space="preserve"> d </w:t>
      </w:r>
      <w:proofErr w:type="spellStart"/>
      <w:r>
        <w:t>epistel</w:t>
      </w:r>
      <w:proofErr w:type="spellEnd"/>
      <w:r>
        <w:t xml:space="preserve"> D. Luthers / </w:t>
      </w:r>
      <w:proofErr w:type="spellStart"/>
      <w:r>
        <w:t>disem</w:t>
      </w:r>
      <w:proofErr w:type="spellEnd"/>
      <w:r>
        <w:t xml:space="preserve"> </w:t>
      </w:r>
      <w:proofErr w:type="spellStart"/>
      <w:r>
        <w:t>buechlin</w:t>
      </w:r>
      <w:proofErr w:type="spellEnd"/>
      <w:r>
        <w:t xml:space="preserve"> </w:t>
      </w:r>
      <w:proofErr w:type="spellStart"/>
      <w:r>
        <w:t>Carolstats</w:t>
      </w:r>
      <w:proofErr w:type="spellEnd"/>
      <w:r>
        <w:t xml:space="preserve"> </w:t>
      </w:r>
      <w:proofErr w:type="spellStart"/>
      <w:r>
        <w:t>fürgesetzt</w:t>
      </w:r>
      <w:proofErr w:type="spellEnd"/>
      <w:r>
        <w:t xml:space="preserve"> / so </w:t>
      </w:r>
      <w:proofErr w:type="spellStart"/>
      <w:r>
        <w:t>Carolstat</w:t>
      </w:r>
      <w:proofErr w:type="spellEnd"/>
      <w:r>
        <w:t xml:space="preserve"> </w:t>
      </w:r>
      <w:proofErr w:type="spellStart"/>
      <w:r>
        <w:t>nit</w:t>
      </w:r>
      <w:proofErr w:type="spellEnd"/>
      <w:r>
        <w:t xml:space="preserve"> </w:t>
      </w:r>
      <w:proofErr w:type="spellStart"/>
      <w:r>
        <w:t>hette</w:t>
      </w:r>
      <w:proofErr w:type="spellEnd"/>
      <w:r>
        <w:t xml:space="preserve"> so heftig </w:t>
      </w:r>
      <w:proofErr w:type="spellStart"/>
      <w:r>
        <w:t>vdammmet</w:t>
      </w:r>
      <w:proofErr w:type="spellEnd"/>
      <w:r>
        <w:t xml:space="preserve"> / die seiner </w:t>
      </w:r>
      <w:proofErr w:type="spellStart"/>
      <w:r>
        <w:t>meinung</w:t>
      </w:r>
      <w:proofErr w:type="spellEnd"/>
      <w:r>
        <w:t xml:space="preserve"> </w:t>
      </w:r>
      <w:proofErr w:type="spellStart"/>
      <w:r>
        <w:t>nit</w:t>
      </w:r>
      <w:proofErr w:type="spellEnd"/>
      <w:r>
        <w:t xml:space="preserve"> sein </w:t>
      </w:r>
      <w:proofErr w:type="spellStart"/>
      <w:r>
        <w:t>wolten</w:t>
      </w:r>
      <w:proofErr w:type="spellEnd"/>
      <w:r>
        <w:t xml:space="preserve"> / </w:t>
      </w:r>
      <w:proofErr w:type="spellStart"/>
      <w:r>
        <w:t>od</w:t>
      </w:r>
      <w:proofErr w:type="spellEnd"/>
      <w:r>
        <w:t xml:space="preserve"> künden / </w:t>
      </w:r>
      <w:proofErr w:type="spellStart"/>
      <w:r>
        <w:t>dz</w:t>
      </w:r>
      <w:proofErr w:type="spellEnd"/>
      <w:r>
        <w:t xml:space="preserve"> er </w:t>
      </w:r>
      <w:proofErr w:type="spellStart"/>
      <w:r>
        <w:t>vilicht</w:t>
      </w:r>
      <w:proofErr w:type="spellEnd"/>
      <w:r>
        <w:t xml:space="preserve"> gar nichts </w:t>
      </w:r>
      <w:proofErr w:type="spellStart"/>
      <w:r>
        <w:t>wid</w:t>
      </w:r>
      <w:proofErr w:type="spellEnd"/>
      <w:r>
        <w:t xml:space="preserve"> in </w:t>
      </w:r>
      <w:proofErr w:type="spellStart"/>
      <w:r>
        <w:t>geschriben</w:t>
      </w:r>
      <w:proofErr w:type="spellEnd"/>
      <w:r>
        <w:t xml:space="preserve"> </w:t>
      </w:r>
      <w:proofErr w:type="spellStart"/>
      <w:r>
        <w:t>hette</w:t>
      </w:r>
      <w:proofErr w:type="spellEnd"/>
      <w:r>
        <w:t xml:space="preserve">. </w:t>
      </w:r>
      <w:proofErr w:type="spellStart"/>
      <w:r>
        <w:t>Dz</w:t>
      </w:r>
      <w:proofErr w:type="spellEnd"/>
      <w:r>
        <w:t xml:space="preserve"> </w:t>
      </w:r>
      <w:proofErr w:type="spellStart"/>
      <w:r>
        <w:t>woellet</w:t>
      </w:r>
      <w:proofErr w:type="spellEnd"/>
      <w:r>
        <w:t xml:space="preserve"> zu </w:t>
      </w:r>
      <w:proofErr w:type="spellStart"/>
      <w:r>
        <w:t>hertzen</w:t>
      </w:r>
      <w:proofErr w:type="spellEnd"/>
      <w:r>
        <w:t xml:space="preserve"> fassen alle die sich </w:t>
      </w:r>
      <w:proofErr w:type="spellStart"/>
      <w:r>
        <w:t>Christlichs</w:t>
      </w:r>
      <w:proofErr w:type="spellEnd"/>
      <w:r>
        <w:t xml:space="preserve"> namens </w:t>
      </w:r>
      <w:proofErr w:type="spellStart"/>
      <w:r>
        <w:t>beruemen</w:t>
      </w:r>
      <w:proofErr w:type="spellEnd"/>
      <w:r>
        <w:t xml:space="preserve"> und dem nach streben / </w:t>
      </w:r>
      <w:proofErr w:type="spellStart"/>
      <w:r>
        <w:t>dz</w:t>
      </w:r>
      <w:proofErr w:type="spellEnd"/>
      <w:r>
        <w:t xml:space="preserve"> zum </w:t>
      </w:r>
      <w:proofErr w:type="spellStart"/>
      <w:r>
        <w:t>frid</w:t>
      </w:r>
      <w:proofErr w:type="spellEnd"/>
      <w:r>
        <w:t xml:space="preserve"> dienet / und </w:t>
      </w:r>
      <w:proofErr w:type="spellStart"/>
      <w:r>
        <w:t>besserung</w:t>
      </w:r>
      <w:proofErr w:type="spellEnd"/>
      <w:r>
        <w:t xml:space="preserve"> </w:t>
      </w:r>
      <w:proofErr w:type="spellStart"/>
      <w:r>
        <w:t>undereinander</w:t>
      </w:r>
      <w:proofErr w:type="spellEnd"/>
      <w:r>
        <w:t xml:space="preserve">. Seht den einigen Christum / unsern </w:t>
      </w:r>
      <w:proofErr w:type="spellStart"/>
      <w:r>
        <w:t>frid</w:t>
      </w:r>
      <w:proofErr w:type="spellEnd"/>
      <w:r>
        <w:t xml:space="preserve"> an / und </w:t>
      </w:r>
      <w:proofErr w:type="spellStart"/>
      <w:r>
        <w:t>nit</w:t>
      </w:r>
      <w:proofErr w:type="spellEnd"/>
      <w:r>
        <w:t xml:space="preserve"> die </w:t>
      </w:r>
      <w:proofErr w:type="spellStart"/>
      <w:r>
        <w:t>unglichen</w:t>
      </w:r>
      <w:proofErr w:type="spellEnd"/>
      <w:r>
        <w:t xml:space="preserve"> </w:t>
      </w:r>
      <w:proofErr w:type="spellStart"/>
      <w:r>
        <w:t>personen</w:t>
      </w:r>
      <w:proofErr w:type="spellEnd"/>
      <w:r>
        <w:t xml:space="preserve"> / </w:t>
      </w:r>
      <w:proofErr w:type="spellStart"/>
      <w:r>
        <w:t>beweret</w:t>
      </w:r>
      <w:proofErr w:type="spellEnd"/>
      <w:r>
        <w:t xml:space="preserve"> alles / </w:t>
      </w:r>
      <w:proofErr w:type="spellStart"/>
      <w:r>
        <w:t>unn</w:t>
      </w:r>
      <w:proofErr w:type="spellEnd"/>
      <w:r>
        <w:t xml:space="preserve"> haltet was gut ist / </w:t>
      </w:r>
      <w:proofErr w:type="spellStart"/>
      <w:r>
        <w:t>nachd</w:t>
      </w:r>
      <w:proofErr w:type="spellEnd"/>
      <w:r>
        <w:t xml:space="preserve"> </w:t>
      </w:r>
      <w:proofErr w:type="spellStart"/>
      <w:r>
        <w:t>em</w:t>
      </w:r>
      <w:proofErr w:type="spellEnd"/>
      <w:r>
        <w:t xml:space="preserve"> </w:t>
      </w:r>
      <w:proofErr w:type="spellStart"/>
      <w:r>
        <w:t>irs</w:t>
      </w:r>
      <w:proofErr w:type="spellEnd"/>
      <w:r>
        <w:t xml:space="preserve"> durchs </w:t>
      </w:r>
      <w:proofErr w:type="spellStart"/>
      <w:r>
        <w:t>wort</w:t>
      </w:r>
      <w:proofErr w:type="spellEnd"/>
      <w:r>
        <w:t xml:space="preserve"> </w:t>
      </w:r>
      <w:proofErr w:type="spellStart"/>
      <w:r>
        <w:t>gottes</w:t>
      </w:r>
      <w:proofErr w:type="spellEnd"/>
      <w:r>
        <w:t xml:space="preserve"> / on </w:t>
      </w:r>
      <w:proofErr w:type="spellStart"/>
      <w:r>
        <w:t>ewers</w:t>
      </w:r>
      <w:proofErr w:type="spellEnd"/>
      <w:r>
        <w:t xml:space="preserve"> </w:t>
      </w:r>
      <w:proofErr w:type="spellStart"/>
      <w:r>
        <w:t>fleisch</w:t>
      </w:r>
      <w:proofErr w:type="spellEnd"/>
      <w:r>
        <w:t xml:space="preserve"> </w:t>
      </w:r>
      <w:proofErr w:type="spellStart"/>
      <w:r>
        <w:t>anmuetikeit</w:t>
      </w:r>
      <w:proofErr w:type="spellEnd"/>
      <w:r>
        <w:t xml:space="preserve"> / gut </w:t>
      </w:r>
      <w:proofErr w:type="spellStart"/>
      <w:r>
        <w:t>beweret</w:t>
      </w:r>
      <w:proofErr w:type="spellEnd"/>
      <w:r>
        <w:t xml:space="preserve"> / </w:t>
      </w:r>
      <w:proofErr w:type="spellStart"/>
      <w:r>
        <w:t>unn</w:t>
      </w:r>
      <w:proofErr w:type="spellEnd"/>
      <w:r>
        <w:t xml:space="preserve"> erfunden haben. Keins </w:t>
      </w:r>
      <w:proofErr w:type="spellStart"/>
      <w:r>
        <w:t>prophecy</w:t>
      </w:r>
      <w:proofErr w:type="spellEnd"/>
      <w:r>
        <w:t xml:space="preserve"> (</w:t>
      </w:r>
      <w:proofErr w:type="spellStart"/>
      <w:r>
        <w:t>sye</w:t>
      </w:r>
      <w:proofErr w:type="spellEnd"/>
      <w:r>
        <w:t xml:space="preserve"> </w:t>
      </w:r>
      <w:proofErr w:type="spellStart"/>
      <w:r>
        <w:t>moegen</w:t>
      </w:r>
      <w:proofErr w:type="spellEnd"/>
      <w:r>
        <w:t xml:space="preserve"> alle </w:t>
      </w:r>
      <w:proofErr w:type="spellStart"/>
      <w:r>
        <w:t>prophetiren</w:t>
      </w:r>
      <w:proofErr w:type="spellEnd"/>
      <w:r>
        <w:t xml:space="preserve"> / </w:t>
      </w:r>
      <w:proofErr w:type="spellStart"/>
      <w:r>
        <w:t>gott</w:t>
      </w:r>
      <w:proofErr w:type="spellEnd"/>
      <w:r>
        <w:t xml:space="preserve"> hats </w:t>
      </w:r>
      <w:proofErr w:type="spellStart"/>
      <w:r>
        <w:t>niemans</w:t>
      </w:r>
      <w:proofErr w:type="spellEnd"/>
      <w:r>
        <w:t xml:space="preserve"> alles geben) </w:t>
      </w:r>
      <w:proofErr w:type="spellStart"/>
      <w:r>
        <w:t>woellet</w:t>
      </w:r>
      <w:proofErr w:type="spellEnd"/>
      <w:r>
        <w:t xml:space="preserve"> </w:t>
      </w:r>
      <w:proofErr w:type="spellStart"/>
      <w:r>
        <w:t>vachten</w:t>
      </w:r>
      <w:proofErr w:type="spellEnd"/>
      <w:r>
        <w:t xml:space="preserve"> / </w:t>
      </w:r>
      <w:proofErr w:type="spellStart"/>
      <w:r>
        <w:t>sond</w:t>
      </w:r>
      <w:proofErr w:type="spellEnd"/>
      <w:r>
        <w:t xml:space="preserve"> sehen / </w:t>
      </w:r>
      <w:proofErr w:type="spellStart"/>
      <w:r>
        <w:t>woelche</w:t>
      </w:r>
      <w:proofErr w:type="spellEnd"/>
      <w:r>
        <w:t xml:space="preserve"> dem glauben </w:t>
      </w:r>
      <w:proofErr w:type="spellStart"/>
      <w:r>
        <w:t>aenlich</w:t>
      </w:r>
      <w:proofErr w:type="spellEnd"/>
      <w:r>
        <w:t xml:space="preserve"> sey / und d selbigen zufallen / so </w:t>
      </w:r>
      <w:proofErr w:type="spellStart"/>
      <w:r>
        <w:t>würt</w:t>
      </w:r>
      <w:proofErr w:type="spellEnd"/>
      <w:r>
        <w:t xml:space="preserve"> uns d geist Christi / d geist des </w:t>
      </w:r>
      <w:proofErr w:type="spellStart"/>
      <w:r>
        <w:t>frids</w:t>
      </w:r>
      <w:proofErr w:type="spellEnd"/>
      <w:r>
        <w:t xml:space="preserve"> / und d liebe / </w:t>
      </w:r>
      <w:proofErr w:type="spellStart"/>
      <w:r>
        <w:t>wol</w:t>
      </w:r>
      <w:proofErr w:type="spellEnd"/>
      <w:r>
        <w:t xml:space="preserve"> in allen dingen glichen / und </w:t>
      </w:r>
      <w:proofErr w:type="spellStart"/>
      <w:r>
        <w:t>gott</w:t>
      </w:r>
      <w:proofErr w:type="spellEnd"/>
      <w:r>
        <w:t xml:space="preserve"> </w:t>
      </w:r>
      <w:proofErr w:type="spellStart"/>
      <w:r>
        <w:t>gefelligen</w:t>
      </w:r>
      <w:proofErr w:type="spellEnd"/>
      <w:r>
        <w:t xml:space="preserve"> </w:t>
      </w:r>
      <w:proofErr w:type="spellStart"/>
      <w:r>
        <w:t>vstand</w:t>
      </w:r>
      <w:proofErr w:type="spellEnd"/>
      <w:r>
        <w:t xml:space="preserve"> geben / ein </w:t>
      </w:r>
      <w:proofErr w:type="spellStart"/>
      <w:r>
        <w:t>hertz</w:t>
      </w:r>
      <w:proofErr w:type="spellEnd"/>
      <w:r>
        <w:t xml:space="preserve"> / und </w:t>
      </w:r>
      <w:proofErr w:type="spellStart"/>
      <w:r>
        <w:t>sol</w:t>
      </w:r>
      <w:proofErr w:type="spellEnd"/>
      <w:r>
        <w:t xml:space="preserve"> im </w:t>
      </w:r>
      <w:proofErr w:type="spellStart"/>
      <w:r>
        <w:t>herrn</w:t>
      </w:r>
      <w:proofErr w:type="spellEnd"/>
      <w:r>
        <w:t xml:space="preserve"> </w:t>
      </w:r>
      <w:proofErr w:type="spellStart"/>
      <w:r>
        <w:t>bewaren</w:t>
      </w:r>
      <w:proofErr w:type="spellEnd"/>
      <w:r>
        <w:t xml:space="preserve"> / </w:t>
      </w:r>
      <w:proofErr w:type="spellStart"/>
      <w:r>
        <w:t>dz</w:t>
      </w:r>
      <w:proofErr w:type="spellEnd"/>
      <w:r>
        <w:t xml:space="preserve"> wir eins mit </w:t>
      </w:r>
      <w:proofErr w:type="spellStart"/>
      <w:r>
        <w:t>gott</w:t>
      </w:r>
      <w:proofErr w:type="spellEnd"/>
      <w:r>
        <w:t xml:space="preserve"> und </w:t>
      </w:r>
      <w:proofErr w:type="spellStart"/>
      <w:r>
        <w:t>undereinander</w:t>
      </w:r>
      <w:proofErr w:type="spellEnd"/>
      <w:r>
        <w:t xml:space="preserve"> </w:t>
      </w:r>
      <w:proofErr w:type="spellStart"/>
      <w:r>
        <w:t>sien</w:t>
      </w:r>
      <w:proofErr w:type="spellEnd"/>
      <w:r>
        <w:t xml:space="preserve"> / </w:t>
      </w:r>
      <w:proofErr w:type="spellStart"/>
      <w:r>
        <w:t>unn</w:t>
      </w:r>
      <w:proofErr w:type="spellEnd"/>
      <w:r>
        <w:t xml:space="preserve"> ewig leben. </w:t>
      </w:r>
      <w:proofErr w:type="spellStart"/>
      <w:r>
        <w:t>Darumm</w:t>
      </w:r>
      <w:proofErr w:type="spellEnd"/>
      <w:r>
        <w:t xml:space="preserve"> </w:t>
      </w:r>
      <w:proofErr w:type="spellStart"/>
      <w:r>
        <w:t>Chrsitus</w:t>
      </w:r>
      <w:proofErr w:type="spellEnd"/>
      <w:r>
        <w:t xml:space="preserve"> den seinen / so ernstlich den </w:t>
      </w:r>
      <w:proofErr w:type="spellStart"/>
      <w:r>
        <w:t>vatter</w:t>
      </w:r>
      <w:proofErr w:type="spellEnd"/>
      <w:r>
        <w:t xml:space="preserve"> </w:t>
      </w:r>
      <w:proofErr w:type="spellStart"/>
      <w:r>
        <w:t>gebetten</w:t>
      </w:r>
      <w:proofErr w:type="spellEnd"/>
      <w:r>
        <w:t xml:space="preserve"> hat Jo. 17. </w:t>
      </w:r>
    </w:p>
    <w:p w14:paraId="61B0E1CF" w14:textId="77777777" w:rsidR="00536190" w:rsidRDefault="00536190" w:rsidP="00536190">
      <w:pPr>
        <w:pStyle w:val="StandardWeb"/>
      </w:pPr>
      <w:proofErr w:type="spellStart"/>
      <w:r>
        <w:t>Dise</w:t>
      </w:r>
      <w:proofErr w:type="spellEnd"/>
      <w:r>
        <w:t xml:space="preserve"> </w:t>
      </w:r>
      <w:proofErr w:type="spellStart"/>
      <w:r>
        <w:t>ermanung</w:t>
      </w:r>
      <w:proofErr w:type="spellEnd"/>
      <w:r>
        <w:t xml:space="preserve"> zum </w:t>
      </w:r>
      <w:proofErr w:type="spellStart"/>
      <w:r>
        <w:t>friden</w:t>
      </w:r>
      <w:proofErr w:type="spellEnd"/>
      <w:r>
        <w:t xml:space="preserve"> / hab ich also </w:t>
      </w:r>
      <w:proofErr w:type="spellStart"/>
      <w:r>
        <w:t>gott</w:t>
      </w:r>
      <w:proofErr w:type="spellEnd"/>
      <w:r>
        <w:t xml:space="preserve"> weiß / </w:t>
      </w:r>
      <w:proofErr w:type="spellStart"/>
      <w:r>
        <w:t>dz</w:t>
      </w:r>
      <w:proofErr w:type="spellEnd"/>
      <w:r>
        <w:t xml:space="preserve"> ich war sag / </w:t>
      </w:r>
      <w:proofErr w:type="spellStart"/>
      <w:r>
        <w:t>frid</w:t>
      </w:r>
      <w:proofErr w:type="spellEnd"/>
      <w:r>
        <w:t xml:space="preserve"> und </w:t>
      </w:r>
      <w:proofErr w:type="spellStart"/>
      <w:r>
        <w:t>einikeit</w:t>
      </w:r>
      <w:proofErr w:type="spellEnd"/>
      <w:r>
        <w:t xml:space="preserve"> in Christo zu </w:t>
      </w:r>
      <w:proofErr w:type="spellStart"/>
      <w:r>
        <w:t>fürdern</w:t>
      </w:r>
      <w:proofErr w:type="spellEnd"/>
      <w:r>
        <w:t xml:space="preserve"> / bey den </w:t>
      </w:r>
      <w:proofErr w:type="spellStart"/>
      <w:r>
        <w:t>erwoelten</w:t>
      </w:r>
      <w:proofErr w:type="spellEnd"/>
      <w:r>
        <w:t xml:space="preserve"> / </w:t>
      </w:r>
      <w:proofErr w:type="spellStart"/>
      <w:r>
        <w:t>uß</w:t>
      </w:r>
      <w:proofErr w:type="spellEnd"/>
      <w:r>
        <w:t xml:space="preserve"> bitt etlicher </w:t>
      </w:r>
      <w:proofErr w:type="spellStart"/>
      <w:r>
        <w:t>brueder</w:t>
      </w:r>
      <w:proofErr w:type="spellEnd"/>
      <w:r>
        <w:t xml:space="preserve"> </w:t>
      </w:r>
      <w:proofErr w:type="spellStart"/>
      <w:r>
        <w:t>geschriben</w:t>
      </w:r>
      <w:proofErr w:type="spellEnd"/>
      <w:r>
        <w:t xml:space="preserve"> / und </w:t>
      </w:r>
      <w:proofErr w:type="spellStart"/>
      <w:r>
        <w:t>dz</w:t>
      </w:r>
      <w:proofErr w:type="spellEnd"/>
      <w:r>
        <w:t xml:space="preserve"> ich auch </w:t>
      </w:r>
      <w:proofErr w:type="spellStart"/>
      <w:r>
        <w:t>selb</w:t>
      </w:r>
      <w:proofErr w:type="spellEnd"/>
      <w:r>
        <w:t xml:space="preserve"> gehofft hab / es solle </w:t>
      </w:r>
      <w:proofErr w:type="spellStart"/>
      <w:r>
        <w:t>vilicht</w:t>
      </w:r>
      <w:proofErr w:type="spellEnd"/>
      <w:r>
        <w:t xml:space="preserve"> etliche </w:t>
      </w:r>
      <w:proofErr w:type="spellStart"/>
      <w:r>
        <w:t>erinneren</w:t>
      </w:r>
      <w:proofErr w:type="spellEnd"/>
      <w:r>
        <w:t xml:space="preserve"> / wie </w:t>
      </w:r>
      <w:proofErr w:type="spellStart"/>
      <w:r>
        <w:t>schedlich</w:t>
      </w:r>
      <w:proofErr w:type="spellEnd"/>
      <w:r>
        <w:t xml:space="preserve"> </w:t>
      </w:r>
      <w:proofErr w:type="spellStart"/>
      <w:r>
        <w:t>dise</w:t>
      </w:r>
      <w:proofErr w:type="spellEnd"/>
      <w:r>
        <w:t xml:space="preserve"> </w:t>
      </w:r>
      <w:proofErr w:type="spellStart"/>
      <w:r>
        <w:t>zwitracht</w:t>
      </w:r>
      <w:proofErr w:type="spellEnd"/>
      <w:r>
        <w:t xml:space="preserve"> ist / und wie fein und </w:t>
      </w:r>
      <w:proofErr w:type="spellStart"/>
      <w:r>
        <w:t>lieplich</w:t>
      </w:r>
      <w:proofErr w:type="spellEnd"/>
      <w:r>
        <w:t xml:space="preserve"> </w:t>
      </w:r>
      <w:proofErr w:type="spellStart"/>
      <w:r>
        <w:t>were</w:t>
      </w:r>
      <w:proofErr w:type="spellEnd"/>
      <w:r>
        <w:t xml:space="preserve"> / </w:t>
      </w:r>
      <w:proofErr w:type="spellStart"/>
      <w:r>
        <w:t>dz</w:t>
      </w:r>
      <w:proofErr w:type="spellEnd"/>
      <w:r>
        <w:t xml:space="preserve"> wir </w:t>
      </w:r>
      <w:proofErr w:type="spellStart"/>
      <w:r>
        <w:t>brued</w:t>
      </w:r>
      <w:proofErr w:type="spellEnd"/>
      <w:r>
        <w:t xml:space="preserve"> eins </w:t>
      </w:r>
      <w:proofErr w:type="spellStart"/>
      <w:r>
        <w:t>sinss</w:t>
      </w:r>
      <w:proofErr w:type="spellEnd"/>
      <w:r>
        <w:t xml:space="preserve"> </w:t>
      </w:r>
      <w:proofErr w:type="spellStart"/>
      <w:r>
        <w:t>weren</w:t>
      </w:r>
      <w:proofErr w:type="spellEnd"/>
      <w:r>
        <w:t xml:space="preserve"> und einerley </w:t>
      </w:r>
      <w:proofErr w:type="spellStart"/>
      <w:r>
        <w:t>meinung</w:t>
      </w:r>
      <w:proofErr w:type="spellEnd"/>
      <w:r>
        <w:t xml:space="preserve"> / sich </w:t>
      </w:r>
      <w:proofErr w:type="spellStart"/>
      <w:r>
        <w:t>bessers</w:t>
      </w:r>
      <w:proofErr w:type="spellEnd"/>
      <w:r>
        <w:t xml:space="preserve"> </w:t>
      </w:r>
      <w:proofErr w:type="spellStart"/>
      <w:r>
        <w:t>bedencken</w:t>
      </w:r>
      <w:proofErr w:type="spellEnd"/>
      <w:r>
        <w:t xml:space="preserve"> / dann </w:t>
      </w:r>
      <w:proofErr w:type="spellStart"/>
      <w:r>
        <w:t>bißher</w:t>
      </w:r>
      <w:proofErr w:type="spellEnd"/>
      <w:r>
        <w:t xml:space="preserve"> von etlichen </w:t>
      </w:r>
      <w:proofErr w:type="spellStart"/>
      <w:r>
        <w:t>vnumen</w:t>
      </w:r>
      <w:proofErr w:type="spellEnd"/>
      <w:r>
        <w:t xml:space="preserve"> ist. Wer ein </w:t>
      </w:r>
      <w:proofErr w:type="spellStart"/>
      <w:r>
        <w:t>prophet</w:t>
      </w:r>
      <w:proofErr w:type="spellEnd"/>
      <w:r>
        <w:t xml:space="preserve"> </w:t>
      </w:r>
      <w:proofErr w:type="spellStart"/>
      <w:r>
        <w:t>od</w:t>
      </w:r>
      <w:proofErr w:type="spellEnd"/>
      <w:r>
        <w:t xml:space="preserve"> geistlich ist / d erkenn was ich </w:t>
      </w:r>
      <w:proofErr w:type="spellStart"/>
      <w:r>
        <w:t>schrib</w:t>
      </w:r>
      <w:proofErr w:type="spellEnd"/>
      <w:r>
        <w:t xml:space="preserve"> / es ist je </w:t>
      </w:r>
      <w:proofErr w:type="spellStart"/>
      <w:r>
        <w:t>dz</w:t>
      </w:r>
      <w:proofErr w:type="spellEnd"/>
      <w:r>
        <w:t xml:space="preserve"> </w:t>
      </w:r>
      <w:proofErr w:type="spellStart"/>
      <w:r>
        <w:t>gott</w:t>
      </w:r>
      <w:proofErr w:type="spellEnd"/>
      <w:r>
        <w:t xml:space="preserve"> </w:t>
      </w:r>
      <w:proofErr w:type="spellStart"/>
      <w:r>
        <w:t>gefellig</w:t>
      </w:r>
      <w:proofErr w:type="spellEnd"/>
      <w:r>
        <w:t xml:space="preserve"> / d </w:t>
      </w:r>
      <w:proofErr w:type="spellStart"/>
      <w:r>
        <w:t>gmein</w:t>
      </w:r>
      <w:proofErr w:type="spellEnd"/>
      <w:r>
        <w:t xml:space="preserve"> </w:t>
      </w:r>
      <w:proofErr w:type="spellStart"/>
      <w:r>
        <w:t>besserlich</w:t>
      </w:r>
      <w:proofErr w:type="spellEnd"/>
      <w:r>
        <w:t xml:space="preserve"> / </w:t>
      </w:r>
      <w:proofErr w:type="spellStart"/>
      <w:r>
        <w:t>unn</w:t>
      </w:r>
      <w:proofErr w:type="spellEnd"/>
      <w:r>
        <w:t xml:space="preserve"> uns heilsam sein wurde. Wer unwissend sein </w:t>
      </w:r>
      <w:proofErr w:type="spellStart"/>
      <w:r>
        <w:t>wil</w:t>
      </w:r>
      <w:proofErr w:type="spellEnd"/>
      <w:r>
        <w:t xml:space="preserve"> / der sey unwissend / wer </w:t>
      </w:r>
      <w:proofErr w:type="spellStart"/>
      <w:r>
        <w:t>zancket</w:t>
      </w:r>
      <w:proofErr w:type="spellEnd"/>
      <w:r>
        <w:t xml:space="preserve"> / d wisse </w:t>
      </w:r>
      <w:proofErr w:type="spellStart"/>
      <w:r>
        <w:t>dz</w:t>
      </w:r>
      <w:proofErr w:type="spellEnd"/>
      <w:r>
        <w:t xml:space="preserve"> wir den </w:t>
      </w:r>
      <w:proofErr w:type="spellStart"/>
      <w:r>
        <w:t>bruch</w:t>
      </w:r>
      <w:proofErr w:type="spellEnd"/>
      <w:r>
        <w:t xml:space="preserve"> </w:t>
      </w:r>
      <w:proofErr w:type="spellStart"/>
      <w:r>
        <w:t>nit</w:t>
      </w:r>
      <w:proofErr w:type="spellEnd"/>
      <w:r>
        <w:t xml:space="preserve"> haben. Hab auch solchen </w:t>
      </w:r>
      <w:proofErr w:type="spellStart"/>
      <w:r>
        <w:t>nit</w:t>
      </w:r>
      <w:proofErr w:type="spellEnd"/>
      <w:r>
        <w:t xml:space="preserve"> </w:t>
      </w:r>
      <w:proofErr w:type="spellStart"/>
      <w:r>
        <w:t>ursach</w:t>
      </w:r>
      <w:proofErr w:type="spellEnd"/>
      <w:r>
        <w:t xml:space="preserve"> zu </w:t>
      </w:r>
      <w:proofErr w:type="spellStart"/>
      <w:r>
        <w:t>mer</w:t>
      </w:r>
      <w:proofErr w:type="spellEnd"/>
      <w:r>
        <w:t xml:space="preserve"> </w:t>
      </w:r>
      <w:proofErr w:type="spellStart"/>
      <w:r>
        <w:t>zanck</w:t>
      </w:r>
      <w:proofErr w:type="spellEnd"/>
      <w:r>
        <w:t xml:space="preserve"> zu geben / </w:t>
      </w:r>
      <w:proofErr w:type="spellStart"/>
      <w:r>
        <w:t>minen</w:t>
      </w:r>
      <w:proofErr w:type="spellEnd"/>
      <w:r>
        <w:t xml:space="preserve"> </w:t>
      </w:r>
      <w:proofErr w:type="spellStart"/>
      <w:r>
        <w:t>namen</w:t>
      </w:r>
      <w:proofErr w:type="spellEnd"/>
      <w:r>
        <w:t xml:space="preserve"> </w:t>
      </w:r>
      <w:proofErr w:type="spellStart"/>
      <w:r>
        <w:t>hye</w:t>
      </w:r>
      <w:proofErr w:type="spellEnd"/>
      <w:r>
        <w:t xml:space="preserve"> </w:t>
      </w:r>
      <w:proofErr w:type="spellStart"/>
      <w:r>
        <w:t>nit</w:t>
      </w:r>
      <w:proofErr w:type="spellEnd"/>
      <w:r>
        <w:t xml:space="preserve"> melden </w:t>
      </w:r>
      <w:proofErr w:type="spellStart"/>
      <w:r>
        <w:t>woellen</w:t>
      </w:r>
      <w:proofErr w:type="spellEnd"/>
      <w:r>
        <w:t xml:space="preserve"> / den doch </w:t>
      </w:r>
      <w:proofErr w:type="spellStart"/>
      <w:r>
        <w:t>vil</w:t>
      </w:r>
      <w:proofErr w:type="spellEnd"/>
      <w:r>
        <w:t xml:space="preserve"> guter </w:t>
      </w:r>
      <w:proofErr w:type="spellStart"/>
      <w:r>
        <w:t>brueder</w:t>
      </w:r>
      <w:proofErr w:type="spellEnd"/>
      <w:r>
        <w:t xml:space="preserve"> </w:t>
      </w:r>
      <w:proofErr w:type="spellStart"/>
      <w:r>
        <w:t>wol</w:t>
      </w:r>
      <w:proofErr w:type="spellEnd"/>
      <w:r>
        <w:t xml:space="preserve"> wissen / </w:t>
      </w:r>
      <w:proofErr w:type="spellStart"/>
      <w:r>
        <w:t>un</w:t>
      </w:r>
      <w:proofErr w:type="spellEnd"/>
      <w:r>
        <w:t xml:space="preserve"> ich </w:t>
      </w:r>
      <w:proofErr w:type="spellStart"/>
      <w:r>
        <w:t>jn</w:t>
      </w:r>
      <w:proofErr w:type="spellEnd"/>
      <w:r>
        <w:t xml:space="preserve"> in </w:t>
      </w:r>
      <w:proofErr w:type="spellStart"/>
      <w:r>
        <w:t>vil</w:t>
      </w:r>
      <w:proofErr w:type="spellEnd"/>
      <w:r>
        <w:t xml:space="preserve"> </w:t>
      </w:r>
      <w:proofErr w:type="spellStart"/>
      <w:r>
        <w:t>groessern</w:t>
      </w:r>
      <w:proofErr w:type="spellEnd"/>
      <w:r>
        <w:t xml:space="preserve"> </w:t>
      </w:r>
      <w:proofErr w:type="spellStart"/>
      <w:r>
        <w:t>geferden</w:t>
      </w:r>
      <w:proofErr w:type="spellEnd"/>
      <w:r>
        <w:t xml:space="preserve"> / zu melden / durch die </w:t>
      </w:r>
      <w:proofErr w:type="spellStart"/>
      <w:r>
        <w:t>gnad</w:t>
      </w:r>
      <w:proofErr w:type="spellEnd"/>
      <w:r>
        <w:t xml:space="preserve"> </w:t>
      </w:r>
      <w:proofErr w:type="spellStart"/>
      <w:r>
        <w:t>gottes</w:t>
      </w:r>
      <w:proofErr w:type="spellEnd"/>
      <w:r>
        <w:t xml:space="preserve"> </w:t>
      </w:r>
      <w:proofErr w:type="spellStart"/>
      <w:r>
        <w:t>nit</w:t>
      </w:r>
      <w:proofErr w:type="spellEnd"/>
      <w:r>
        <w:t xml:space="preserve"> </w:t>
      </w:r>
      <w:proofErr w:type="spellStart"/>
      <w:r>
        <w:t>geschewet</w:t>
      </w:r>
      <w:proofErr w:type="spellEnd"/>
      <w:r>
        <w:t xml:space="preserve"> hab / uff </w:t>
      </w:r>
      <w:proofErr w:type="spellStart"/>
      <w:r>
        <w:t>dz</w:t>
      </w:r>
      <w:proofErr w:type="spellEnd"/>
      <w:r>
        <w:t xml:space="preserve"> </w:t>
      </w:r>
      <w:proofErr w:type="spellStart"/>
      <w:r>
        <w:t>sye</w:t>
      </w:r>
      <w:proofErr w:type="spellEnd"/>
      <w:r>
        <w:t xml:space="preserve"> </w:t>
      </w:r>
      <w:proofErr w:type="spellStart"/>
      <w:r>
        <w:t>ann</w:t>
      </w:r>
      <w:proofErr w:type="spellEnd"/>
      <w:r>
        <w:t xml:space="preserve"> </w:t>
      </w:r>
      <w:proofErr w:type="spellStart"/>
      <w:r>
        <w:t>miner</w:t>
      </w:r>
      <w:proofErr w:type="spellEnd"/>
      <w:r>
        <w:t xml:space="preserve"> </w:t>
      </w:r>
      <w:proofErr w:type="spellStart"/>
      <w:r>
        <w:t>person</w:t>
      </w:r>
      <w:proofErr w:type="spellEnd"/>
      <w:r>
        <w:t xml:space="preserve"> </w:t>
      </w:r>
      <w:proofErr w:type="spellStart"/>
      <w:r>
        <w:t>nit</w:t>
      </w:r>
      <w:proofErr w:type="spellEnd"/>
      <w:r>
        <w:t xml:space="preserve"> </w:t>
      </w:r>
      <w:proofErr w:type="spellStart"/>
      <w:r>
        <w:t>vgassen</w:t>
      </w:r>
      <w:proofErr w:type="spellEnd"/>
      <w:r>
        <w:t xml:space="preserve"> / wie </w:t>
      </w:r>
      <w:proofErr w:type="spellStart"/>
      <w:r>
        <w:t>sye</w:t>
      </w:r>
      <w:proofErr w:type="spellEnd"/>
      <w:r>
        <w:t xml:space="preserve"> denn in alle </w:t>
      </w:r>
      <w:proofErr w:type="spellStart"/>
      <w:r>
        <w:t>winckel</w:t>
      </w:r>
      <w:proofErr w:type="spellEnd"/>
      <w:r>
        <w:t xml:space="preserve"> ehe / wenn dem </w:t>
      </w:r>
      <w:proofErr w:type="spellStart"/>
      <w:r>
        <w:t>fürtragen</w:t>
      </w:r>
      <w:proofErr w:type="spellEnd"/>
      <w:r>
        <w:t xml:space="preserve"> </w:t>
      </w:r>
      <w:proofErr w:type="spellStart"/>
      <w:r>
        <w:t>wort</w:t>
      </w:r>
      <w:proofErr w:type="spellEnd"/>
      <w:r>
        <w:t xml:space="preserve"> und die </w:t>
      </w:r>
      <w:proofErr w:type="spellStart"/>
      <w:r>
        <w:t>augen</w:t>
      </w:r>
      <w:proofErr w:type="spellEnd"/>
      <w:r>
        <w:t xml:space="preserve"> pflegen zu sehen. Nicht </w:t>
      </w:r>
      <w:proofErr w:type="spellStart"/>
      <w:r>
        <w:t>moecht</w:t>
      </w:r>
      <w:proofErr w:type="spellEnd"/>
      <w:r>
        <w:t xml:space="preserve"> </w:t>
      </w:r>
      <w:proofErr w:type="spellStart"/>
      <w:r>
        <w:t>sye</w:t>
      </w:r>
      <w:proofErr w:type="spellEnd"/>
      <w:r>
        <w:t xml:space="preserve"> auch </w:t>
      </w:r>
      <w:proofErr w:type="spellStart"/>
      <w:r>
        <w:t>helffen</w:t>
      </w:r>
      <w:proofErr w:type="spellEnd"/>
      <w:r>
        <w:t xml:space="preserve"> / ob </w:t>
      </w:r>
      <w:proofErr w:type="spellStart"/>
      <w:r>
        <w:t>sye</w:t>
      </w:r>
      <w:proofErr w:type="spellEnd"/>
      <w:r>
        <w:t xml:space="preserve"> gleich </w:t>
      </w:r>
      <w:proofErr w:type="spellStart"/>
      <w:r>
        <w:t>minen</w:t>
      </w:r>
      <w:proofErr w:type="spellEnd"/>
      <w:r>
        <w:t xml:space="preserve"> </w:t>
      </w:r>
      <w:proofErr w:type="spellStart"/>
      <w:r>
        <w:t>namen</w:t>
      </w:r>
      <w:proofErr w:type="spellEnd"/>
      <w:r>
        <w:t xml:space="preserve"> </w:t>
      </w:r>
      <w:proofErr w:type="spellStart"/>
      <w:r>
        <w:t>wisseten</w:t>
      </w:r>
      <w:proofErr w:type="spellEnd"/>
      <w:r>
        <w:t xml:space="preserve"> / besehen lieben </w:t>
      </w:r>
      <w:proofErr w:type="spellStart"/>
      <w:r>
        <w:t>brued</w:t>
      </w:r>
      <w:proofErr w:type="spellEnd"/>
      <w:r>
        <w:t xml:space="preserve"> </w:t>
      </w:r>
      <w:proofErr w:type="spellStart"/>
      <w:r>
        <w:t>wz</w:t>
      </w:r>
      <w:proofErr w:type="spellEnd"/>
      <w:r>
        <w:t xml:space="preserve"> </w:t>
      </w:r>
      <w:proofErr w:type="spellStart"/>
      <w:r>
        <w:t>geschriben</w:t>
      </w:r>
      <w:proofErr w:type="spellEnd"/>
      <w:r>
        <w:t xml:space="preserve"> ist / halten / des selbig gegen dem lebendigen </w:t>
      </w:r>
      <w:proofErr w:type="spellStart"/>
      <w:r>
        <w:t>wort</w:t>
      </w:r>
      <w:proofErr w:type="spellEnd"/>
      <w:r>
        <w:t xml:space="preserve"> </w:t>
      </w:r>
      <w:proofErr w:type="spellStart"/>
      <w:r>
        <w:t>gottes</w:t>
      </w:r>
      <w:proofErr w:type="spellEnd"/>
      <w:r>
        <w:t xml:space="preserve"> / lassen </w:t>
      </w:r>
      <w:proofErr w:type="spellStart"/>
      <w:r>
        <w:t>dz</w:t>
      </w:r>
      <w:proofErr w:type="spellEnd"/>
      <w:r>
        <w:t xml:space="preserve"> selbig richten / </w:t>
      </w:r>
      <w:proofErr w:type="spellStart"/>
      <w:r>
        <w:t>wz</w:t>
      </w:r>
      <w:proofErr w:type="spellEnd"/>
      <w:r>
        <w:t xml:space="preserve"> </w:t>
      </w:r>
      <w:proofErr w:type="spellStart"/>
      <w:r>
        <w:t>eüch</w:t>
      </w:r>
      <w:proofErr w:type="spellEnd"/>
      <w:r>
        <w:t xml:space="preserve"> </w:t>
      </w:r>
      <w:proofErr w:type="spellStart"/>
      <w:r>
        <w:t>dz</w:t>
      </w:r>
      <w:proofErr w:type="spellEnd"/>
      <w:r>
        <w:t xml:space="preserve"> selbig </w:t>
      </w:r>
      <w:proofErr w:type="spellStart"/>
      <w:r>
        <w:t>leret</w:t>
      </w:r>
      <w:proofErr w:type="spellEnd"/>
      <w:r>
        <w:t xml:space="preserve"> / </w:t>
      </w:r>
      <w:proofErr w:type="spellStart"/>
      <w:r>
        <w:t>daby</w:t>
      </w:r>
      <w:proofErr w:type="spellEnd"/>
      <w:r>
        <w:t xml:space="preserve"> bleiben. </w:t>
      </w:r>
      <w:proofErr w:type="spellStart"/>
      <w:r>
        <w:t>Frilich</w:t>
      </w:r>
      <w:proofErr w:type="spellEnd"/>
      <w:r>
        <w:t xml:space="preserve"> </w:t>
      </w:r>
      <w:proofErr w:type="spellStart"/>
      <w:r>
        <w:t>würt</w:t>
      </w:r>
      <w:proofErr w:type="spellEnd"/>
      <w:r>
        <w:t xml:space="preserve"> es </w:t>
      </w:r>
      <w:proofErr w:type="spellStart"/>
      <w:r>
        <w:t>eüch</w:t>
      </w:r>
      <w:proofErr w:type="spellEnd"/>
      <w:r>
        <w:t xml:space="preserve"> aber </w:t>
      </w:r>
      <w:proofErr w:type="spellStart"/>
      <w:r>
        <w:t>leren</w:t>
      </w:r>
      <w:proofErr w:type="spellEnd"/>
      <w:r>
        <w:t xml:space="preserve"> zum </w:t>
      </w:r>
      <w:proofErr w:type="spellStart"/>
      <w:r>
        <w:t>friden</w:t>
      </w:r>
      <w:proofErr w:type="spellEnd"/>
      <w:r>
        <w:t xml:space="preserve"> trachten / und </w:t>
      </w:r>
      <w:proofErr w:type="spellStart"/>
      <w:r>
        <w:t>eüch</w:t>
      </w:r>
      <w:proofErr w:type="spellEnd"/>
      <w:r>
        <w:t xml:space="preserve"> </w:t>
      </w:r>
      <w:proofErr w:type="spellStart"/>
      <w:r>
        <w:t>selb</w:t>
      </w:r>
      <w:proofErr w:type="spellEnd"/>
      <w:r>
        <w:t xml:space="preserve"> </w:t>
      </w:r>
      <w:proofErr w:type="spellStart"/>
      <w:r>
        <w:t>nit</w:t>
      </w:r>
      <w:proofErr w:type="spellEnd"/>
      <w:r>
        <w:t xml:space="preserve"> gefallen. </w:t>
      </w:r>
      <w:proofErr w:type="spellStart"/>
      <w:r>
        <w:t>Dise</w:t>
      </w:r>
      <w:proofErr w:type="spellEnd"/>
      <w:r>
        <w:t xml:space="preserve"> </w:t>
      </w:r>
      <w:proofErr w:type="spellStart"/>
      <w:r>
        <w:t>lere</w:t>
      </w:r>
      <w:proofErr w:type="spellEnd"/>
      <w:r>
        <w:t xml:space="preserve"> </w:t>
      </w:r>
      <w:proofErr w:type="spellStart"/>
      <w:r>
        <w:t>woelle</w:t>
      </w:r>
      <w:proofErr w:type="spellEnd"/>
      <w:r>
        <w:t xml:space="preserve"> der </w:t>
      </w:r>
      <w:proofErr w:type="spellStart"/>
      <w:r>
        <w:t>geyst</w:t>
      </w:r>
      <w:proofErr w:type="spellEnd"/>
      <w:r>
        <w:t xml:space="preserve"> des </w:t>
      </w:r>
      <w:proofErr w:type="spellStart"/>
      <w:r>
        <w:t>herren</w:t>
      </w:r>
      <w:proofErr w:type="spellEnd"/>
      <w:r>
        <w:t xml:space="preserve"> in uns allen </w:t>
      </w:r>
      <w:proofErr w:type="spellStart"/>
      <w:r>
        <w:t>krefftig</w:t>
      </w:r>
      <w:proofErr w:type="spellEnd"/>
      <w:r>
        <w:t xml:space="preserve"> machen / Amen. </w:t>
      </w:r>
    </w:p>
    <w:p w14:paraId="59D3B450" w14:textId="77777777" w:rsidR="00536190" w:rsidRDefault="00536190" w:rsidP="00536190">
      <w:pPr>
        <w:pStyle w:val="berschrift2"/>
      </w:pPr>
      <w:r>
        <w:t xml:space="preserve">Verwarnung </w:t>
      </w:r>
      <w:proofErr w:type="spellStart"/>
      <w:r>
        <w:t>auff</w:t>
      </w:r>
      <w:proofErr w:type="spellEnd"/>
      <w:r>
        <w:t xml:space="preserve"> </w:t>
      </w:r>
      <w:proofErr w:type="spellStart"/>
      <w:r>
        <w:t>etlich</w:t>
      </w:r>
      <w:proofErr w:type="spellEnd"/>
      <w:r>
        <w:t xml:space="preserve"> </w:t>
      </w:r>
      <w:proofErr w:type="spellStart"/>
      <w:r>
        <w:t>puncten</w:t>
      </w:r>
      <w:proofErr w:type="spellEnd"/>
      <w:r>
        <w:t xml:space="preserve"> in D. </w:t>
      </w:r>
      <w:proofErr w:type="spellStart"/>
      <w:r>
        <w:t>Luters</w:t>
      </w:r>
      <w:proofErr w:type="spellEnd"/>
      <w:r>
        <w:t xml:space="preserve"> </w:t>
      </w:r>
      <w:proofErr w:type="spellStart"/>
      <w:r>
        <w:t>epistel</w:t>
      </w:r>
      <w:proofErr w:type="spellEnd"/>
      <w:r>
        <w:t xml:space="preserve"> / </w:t>
      </w:r>
      <w:proofErr w:type="spellStart"/>
      <w:r>
        <w:t>unn</w:t>
      </w:r>
      <w:proofErr w:type="spellEnd"/>
      <w:r>
        <w:t xml:space="preserve"> Carol. </w:t>
      </w:r>
      <w:proofErr w:type="spellStart"/>
      <w:r>
        <w:t>verklerung</w:t>
      </w:r>
      <w:proofErr w:type="spellEnd"/>
      <w:r>
        <w:t>.</w:t>
      </w:r>
    </w:p>
    <w:p w14:paraId="29B95368" w14:textId="77777777" w:rsidR="00536190" w:rsidRDefault="00536190" w:rsidP="00536190">
      <w:pPr>
        <w:pStyle w:val="StandardWeb"/>
      </w:pPr>
      <w:r>
        <w:t xml:space="preserve">Erstlich </w:t>
      </w:r>
      <w:proofErr w:type="spellStart"/>
      <w:r>
        <w:t>merck</w:t>
      </w:r>
      <w:proofErr w:type="spellEnd"/>
      <w:r>
        <w:t xml:space="preserve"> / </w:t>
      </w:r>
      <w:proofErr w:type="spellStart"/>
      <w:r>
        <w:t>dz</w:t>
      </w:r>
      <w:proofErr w:type="spellEnd"/>
      <w:r>
        <w:t xml:space="preserve"> D. Luther von </w:t>
      </w:r>
      <w:proofErr w:type="spellStart"/>
      <w:r>
        <w:t>anfang</w:t>
      </w:r>
      <w:proofErr w:type="spellEnd"/>
      <w:r>
        <w:t xml:space="preserve"> </w:t>
      </w:r>
      <w:proofErr w:type="spellStart"/>
      <w:r>
        <w:t>jnher</w:t>
      </w:r>
      <w:proofErr w:type="spellEnd"/>
      <w:r>
        <w:t xml:space="preserve"> seiner </w:t>
      </w:r>
      <w:proofErr w:type="spellStart"/>
      <w:r>
        <w:t>epistel</w:t>
      </w:r>
      <w:proofErr w:type="spellEnd"/>
      <w:r>
        <w:t xml:space="preserve"> / sich </w:t>
      </w:r>
      <w:proofErr w:type="spellStart"/>
      <w:r>
        <w:t>vston</w:t>
      </w:r>
      <w:proofErr w:type="spellEnd"/>
      <w:r>
        <w:t xml:space="preserve"> laßt. So D. Carol </w:t>
      </w:r>
      <w:proofErr w:type="spellStart"/>
      <w:r>
        <w:t>nit</w:t>
      </w:r>
      <w:proofErr w:type="spellEnd"/>
      <w:r>
        <w:t xml:space="preserve"> so </w:t>
      </w:r>
      <w:proofErr w:type="spellStart"/>
      <w:r>
        <w:t>hefftig</w:t>
      </w:r>
      <w:proofErr w:type="spellEnd"/>
      <w:r>
        <w:t xml:space="preserve"> </w:t>
      </w:r>
      <w:proofErr w:type="spellStart"/>
      <w:r>
        <w:t>geschriben</w:t>
      </w:r>
      <w:proofErr w:type="spellEnd"/>
      <w:r>
        <w:t xml:space="preserve"> / und sein </w:t>
      </w:r>
      <w:proofErr w:type="spellStart"/>
      <w:r>
        <w:t>wid</w:t>
      </w:r>
      <w:proofErr w:type="spellEnd"/>
      <w:r>
        <w:t xml:space="preserve"> </w:t>
      </w:r>
      <w:proofErr w:type="spellStart"/>
      <w:r>
        <w:t>teyl</w:t>
      </w:r>
      <w:proofErr w:type="spellEnd"/>
      <w:r>
        <w:t xml:space="preserve"> </w:t>
      </w:r>
      <w:proofErr w:type="spellStart"/>
      <w:r>
        <w:t>vdamet</w:t>
      </w:r>
      <w:proofErr w:type="spellEnd"/>
      <w:r>
        <w:t xml:space="preserve"> </w:t>
      </w:r>
      <w:proofErr w:type="spellStart"/>
      <w:r>
        <w:t>het</w:t>
      </w:r>
      <w:proofErr w:type="spellEnd"/>
      <w:r>
        <w:t xml:space="preserve"> / </w:t>
      </w:r>
      <w:proofErr w:type="spellStart"/>
      <w:r>
        <w:t>dz</w:t>
      </w:r>
      <w:proofErr w:type="spellEnd"/>
      <w:r>
        <w:t xml:space="preserve"> er auch </w:t>
      </w:r>
      <w:proofErr w:type="spellStart"/>
      <w:r>
        <w:t>nit</w:t>
      </w:r>
      <w:proofErr w:type="spellEnd"/>
      <w:r>
        <w:t xml:space="preserve"> so </w:t>
      </w:r>
      <w:proofErr w:type="spellStart"/>
      <w:r>
        <w:t>hefftig</w:t>
      </w:r>
      <w:proofErr w:type="spellEnd"/>
      <w:r>
        <w:t xml:space="preserve"> gewesen </w:t>
      </w:r>
      <w:proofErr w:type="spellStart"/>
      <w:r>
        <w:t>were</w:t>
      </w:r>
      <w:proofErr w:type="spellEnd"/>
      <w:r>
        <w:t xml:space="preserve"> / Das sey dir ein </w:t>
      </w:r>
      <w:proofErr w:type="spellStart"/>
      <w:r>
        <w:t>exempel</w:t>
      </w:r>
      <w:proofErr w:type="spellEnd"/>
      <w:r>
        <w:t xml:space="preserve"> </w:t>
      </w:r>
      <w:proofErr w:type="spellStart"/>
      <w:r>
        <w:t>Oecolampa</w:t>
      </w:r>
      <w:proofErr w:type="spellEnd"/>
      <w:r>
        <w:t xml:space="preserve">. Zwingli. und andre gottselige </w:t>
      </w:r>
      <w:proofErr w:type="spellStart"/>
      <w:r>
        <w:t>diener</w:t>
      </w:r>
      <w:proofErr w:type="spellEnd"/>
      <w:r>
        <w:t xml:space="preserve"> Christi / die doch so </w:t>
      </w:r>
      <w:proofErr w:type="spellStart"/>
      <w:r>
        <w:t>früntlich</w:t>
      </w:r>
      <w:proofErr w:type="spellEnd"/>
      <w:r>
        <w:t xml:space="preserve"> / so </w:t>
      </w:r>
      <w:proofErr w:type="spellStart"/>
      <w:r>
        <w:t>demuetig</w:t>
      </w:r>
      <w:proofErr w:type="spellEnd"/>
      <w:r>
        <w:t xml:space="preserve"> </w:t>
      </w:r>
      <w:proofErr w:type="spellStart"/>
      <w:r>
        <w:t>schriben</w:t>
      </w:r>
      <w:proofErr w:type="spellEnd"/>
      <w:r>
        <w:t xml:space="preserve"> / </w:t>
      </w:r>
      <w:proofErr w:type="spellStart"/>
      <w:r>
        <w:t>dz</w:t>
      </w:r>
      <w:proofErr w:type="spellEnd"/>
      <w:r>
        <w:t xml:space="preserve"> es </w:t>
      </w:r>
      <w:proofErr w:type="spellStart"/>
      <w:r>
        <w:t>nit</w:t>
      </w:r>
      <w:proofErr w:type="spellEnd"/>
      <w:r>
        <w:t xml:space="preserve"> </w:t>
      </w:r>
      <w:proofErr w:type="spellStart"/>
      <w:r>
        <w:t>wol</w:t>
      </w:r>
      <w:proofErr w:type="spellEnd"/>
      <w:r>
        <w:t xml:space="preserve"> </w:t>
      </w:r>
      <w:proofErr w:type="spellStart"/>
      <w:r>
        <w:t>früntlicher</w:t>
      </w:r>
      <w:proofErr w:type="spellEnd"/>
      <w:r>
        <w:t xml:space="preserve"> </w:t>
      </w:r>
      <w:proofErr w:type="spellStart"/>
      <w:r>
        <w:t>gesein</w:t>
      </w:r>
      <w:proofErr w:type="spellEnd"/>
      <w:r>
        <w:t xml:space="preserve"> </w:t>
      </w:r>
      <w:proofErr w:type="spellStart"/>
      <w:r>
        <w:t>moechte</w:t>
      </w:r>
      <w:proofErr w:type="spellEnd"/>
      <w:r>
        <w:t xml:space="preserve"> / und dich auch </w:t>
      </w:r>
      <w:proofErr w:type="spellStart"/>
      <w:r>
        <w:t>nit</w:t>
      </w:r>
      <w:proofErr w:type="spellEnd"/>
      <w:r>
        <w:t xml:space="preserve"> </w:t>
      </w:r>
      <w:proofErr w:type="spellStart"/>
      <w:r>
        <w:t>witer</w:t>
      </w:r>
      <w:proofErr w:type="spellEnd"/>
      <w:r>
        <w:t xml:space="preserve"> dringen / dann dich </w:t>
      </w:r>
      <w:proofErr w:type="spellStart"/>
      <w:r>
        <w:t>dz</w:t>
      </w:r>
      <w:proofErr w:type="spellEnd"/>
      <w:r>
        <w:t xml:space="preserve"> helle </w:t>
      </w:r>
      <w:proofErr w:type="spellStart"/>
      <w:r>
        <w:t>gotswort</w:t>
      </w:r>
      <w:proofErr w:type="spellEnd"/>
      <w:r>
        <w:t xml:space="preserve"> / durch </w:t>
      </w:r>
      <w:proofErr w:type="spellStart"/>
      <w:r>
        <w:t>sye</w:t>
      </w:r>
      <w:proofErr w:type="spellEnd"/>
      <w:r>
        <w:t xml:space="preserve"> dir anzeigt / dringet / keins </w:t>
      </w:r>
      <w:proofErr w:type="spellStart"/>
      <w:r>
        <w:t>wegs</w:t>
      </w:r>
      <w:proofErr w:type="spellEnd"/>
      <w:r>
        <w:t xml:space="preserve"> zu übergeben / </w:t>
      </w:r>
      <w:proofErr w:type="spellStart"/>
      <w:r>
        <w:t>od</w:t>
      </w:r>
      <w:proofErr w:type="spellEnd"/>
      <w:r>
        <w:t xml:space="preserve"> </w:t>
      </w:r>
      <w:proofErr w:type="spellStart"/>
      <w:r>
        <w:t>vkleinern</w:t>
      </w:r>
      <w:proofErr w:type="spellEnd"/>
      <w:r>
        <w:t xml:space="preserve"> / so </w:t>
      </w:r>
      <w:proofErr w:type="spellStart"/>
      <w:r>
        <w:t>sy</w:t>
      </w:r>
      <w:proofErr w:type="spellEnd"/>
      <w:r>
        <w:t xml:space="preserve"> doch mit dir (</w:t>
      </w:r>
      <w:proofErr w:type="spellStart"/>
      <w:r>
        <w:t>bistu</w:t>
      </w:r>
      <w:proofErr w:type="spellEnd"/>
      <w:r>
        <w:t xml:space="preserve"> anders ein Christ) und du mit </w:t>
      </w:r>
      <w:proofErr w:type="spellStart"/>
      <w:r>
        <w:t>jnen</w:t>
      </w:r>
      <w:proofErr w:type="spellEnd"/>
      <w:r>
        <w:t xml:space="preserve"> in hauptstucken unsers </w:t>
      </w:r>
      <w:proofErr w:type="spellStart"/>
      <w:r>
        <w:t>glaubens</w:t>
      </w:r>
      <w:proofErr w:type="spellEnd"/>
      <w:r>
        <w:t xml:space="preserve"> / </w:t>
      </w:r>
      <w:proofErr w:type="spellStart"/>
      <w:r>
        <w:t>wol</w:t>
      </w:r>
      <w:proofErr w:type="spellEnd"/>
      <w:r>
        <w:t xml:space="preserve"> eins sind. </w:t>
      </w:r>
    </w:p>
    <w:p w14:paraId="45C1774D" w14:textId="77777777" w:rsidR="00536190" w:rsidRDefault="00536190" w:rsidP="00536190">
      <w:pPr>
        <w:pStyle w:val="StandardWeb"/>
      </w:pPr>
      <w:r>
        <w:t xml:space="preserve">Zum </w:t>
      </w:r>
      <w:proofErr w:type="spellStart"/>
      <w:r>
        <w:t>and’n</w:t>
      </w:r>
      <w:proofErr w:type="spellEnd"/>
      <w:r>
        <w:t xml:space="preserve"> </w:t>
      </w:r>
      <w:proofErr w:type="spellStart"/>
      <w:r>
        <w:t>schribt</w:t>
      </w:r>
      <w:proofErr w:type="spellEnd"/>
      <w:r>
        <w:t xml:space="preserve"> Luther wie </w:t>
      </w:r>
      <w:proofErr w:type="spellStart"/>
      <w:r>
        <w:t>wol</w:t>
      </w:r>
      <w:proofErr w:type="spellEnd"/>
      <w:r>
        <w:t xml:space="preserve"> es </w:t>
      </w:r>
      <w:proofErr w:type="spellStart"/>
      <w:r>
        <w:t>geferlich</w:t>
      </w:r>
      <w:proofErr w:type="spellEnd"/>
      <w:r>
        <w:t xml:space="preserve"> ist / in </w:t>
      </w:r>
      <w:proofErr w:type="spellStart"/>
      <w:r>
        <w:t>sachen</w:t>
      </w:r>
      <w:proofErr w:type="spellEnd"/>
      <w:r>
        <w:t xml:space="preserve"> </w:t>
      </w:r>
      <w:proofErr w:type="spellStart"/>
      <w:r>
        <w:t>unn</w:t>
      </w:r>
      <w:proofErr w:type="spellEnd"/>
      <w:r>
        <w:t xml:space="preserve"> </w:t>
      </w:r>
      <w:proofErr w:type="spellStart"/>
      <w:r>
        <w:t>artickeln</w:t>
      </w:r>
      <w:proofErr w:type="spellEnd"/>
      <w:r>
        <w:t xml:space="preserve"> des </w:t>
      </w:r>
      <w:proofErr w:type="spellStart"/>
      <w:r>
        <w:t>glaubens</w:t>
      </w:r>
      <w:proofErr w:type="spellEnd"/>
      <w:r>
        <w:t xml:space="preserve"> </w:t>
      </w:r>
      <w:proofErr w:type="spellStart"/>
      <w:r>
        <w:t>wancken</w:t>
      </w:r>
      <w:proofErr w:type="spellEnd"/>
      <w:r>
        <w:t xml:space="preserve">. Hie </w:t>
      </w:r>
      <w:proofErr w:type="spellStart"/>
      <w:r>
        <w:t>soltu</w:t>
      </w:r>
      <w:proofErr w:type="spellEnd"/>
      <w:r>
        <w:t xml:space="preserve"> </w:t>
      </w:r>
      <w:proofErr w:type="spellStart"/>
      <w:r>
        <w:t>nit</w:t>
      </w:r>
      <w:proofErr w:type="spellEnd"/>
      <w:r>
        <w:t xml:space="preserve"> achten </w:t>
      </w:r>
      <w:proofErr w:type="spellStart"/>
      <w:r>
        <w:t>dz</w:t>
      </w:r>
      <w:proofErr w:type="spellEnd"/>
      <w:r>
        <w:t xml:space="preserve"> der Luth.- die </w:t>
      </w:r>
      <w:proofErr w:type="spellStart"/>
      <w:r>
        <w:t>gegenwertigkeit</w:t>
      </w:r>
      <w:proofErr w:type="spellEnd"/>
      <w:r>
        <w:t xml:space="preserve"> des </w:t>
      </w:r>
      <w:proofErr w:type="spellStart"/>
      <w:r>
        <w:t>leybs</w:t>
      </w:r>
      <w:proofErr w:type="spellEnd"/>
      <w:r>
        <w:t xml:space="preserve"> Christi im </w:t>
      </w:r>
      <w:proofErr w:type="spellStart"/>
      <w:r>
        <w:t>brot</w:t>
      </w:r>
      <w:proofErr w:type="spellEnd"/>
      <w:r>
        <w:t xml:space="preserve"> / ein </w:t>
      </w:r>
      <w:proofErr w:type="spellStart"/>
      <w:r>
        <w:t>artickel</w:t>
      </w:r>
      <w:proofErr w:type="spellEnd"/>
      <w:r>
        <w:t xml:space="preserve"> des </w:t>
      </w:r>
      <w:proofErr w:type="spellStart"/>
      <w:r>
        <w:t>glaubens</w:t>
      </w:r>
      <w:proofErr w:type="spellEnd"/>
      <w:r>
        <w:t xml:space="preserve"> achte / der von </w:t>
      </w:r>
      <w:proofErr w:type="spellStart"/>
      <w:r>
        <w:t>noeten</w:t>
      </w:r>
      <w:proofErr w:type="spellEnd"/>
      <w:r>
        <w:t xml:space="preserve"> des </w:t>
      </w:r>
      <w:proofErr w:type="spellStart"/>
      <w:r>
        <w:t>heils</w:t>
      </w:r>
      <w:proofErr w:type="spellEnd"/>
      <w:r>
        <w:t xml:space="preserve"> zu glauben sey / Dann </w:t>
      </w:r>
      <w:proofErr w:type="spellStart"/>
      <w:r>
        <w:t>sunst</w:t>
      </w:r>
      <w:proofErr w:type="spellEnd"/>
      <w:r>
        <w:t xml:space="preserve"> </w:t>
      </w:r>
      <w:proofErr w:type="spellStart"/>
      <w:r>
        <w:t>moecht</w:t>
      </w:r>
      <w:proofErr w:type="spellEnd"/>
      <w:r>
        <w:t xml:space="preserve"> er D. Carol. der </w:t>
      </w:r>
      <w:proofErr w:type="spellStart"/>
      <w:r>
        <w:t>dz</w:t>
      </w:r>
      <w:proofErr w:type="spellEnd"/>
      <w:r>
        <w:t xml:space="preserve"> </w:t>
      </w:r>
      <w:proofErr w:type="spellStart"/>
      <w:r>
        <w:t>widerspil</w:t>
      </w:r>
      <w:proofErr w:type="spellEnd"/>
      <w:r>
        <w:t xml:space="preserve"> / gut / recht </w:t>
      </w:r>
      <w:proofErr w:type="spellStart"/>
      <w:r>
        <w:t>goetlich</w:t>
      </w:r>
      <w:proofErr w:type="spellEnd"/>
      <w:r>
        <w:t xml:space="preserve"> </w:t>
      </w:r>
      <w:proofErr w:type="spellStart"/>
      <w:r>
        <w:t>unn</w:t>
      </w:r>
      <w:proofErr w:type="spellEnd"/>
      <w:r>
        <w:t xml:space="preserve"> heilsam achtet / für kein </w:t>
      </w:r>
      <w:proofErr w:type="spellStart"/>
      <w:r>
        <w:t>bruder</w:t>
      </w:r>
      <w:proofErr w:type="spellEnd"/>
      <w:r>
        <w:t xml:space="preserve"> oder </w:t>
      </w:r>
      <w:proofErr w:type="spellStart"/>
      <w:r>
        <w:t>fründ</w:t>
      </w:r>
      <w:proofErr w:type="spellEnd"/>
      <w:r>
        <w:t xml:space="preserve"> </w:t>
      </w:r>
      <w:proofErr w:type="spellStart"/>
      <w:r>
        <w:t>annemen</w:t>
      </w:r>
      <w:proofErr w:type="spellEnd"/>
      <w:r>
        <w:t xml:space="preserve"> / dann von </w:t>
      </w:r>
      <w:proofErr w:type="spellStart"/>
      <w:r>
        <w:t>sollichen</w:t>
      </w:r>
      <w:proofErr w:type="spellEnd"/>
      <w:r>
        <w:t xml:space="preserve"> </w:t>
      </w:r>
      <w:proofErr w:type="spellStart"/>
      <w:r>
        <w:t>sol</w:t>
      </w:r>
      <w:proofErr w:type="spellEnd"/>
      <w:r>
        <w:t xml:space="preserve"> sich d </w:t>
      </w:r>
      <w:proofErr w:type="spellStart"/>
      <w:r>
        <w:t>Chrsit</w:t>
      </w:r>
      <w:proofErr w:type="spellEnd"/>
      <w:r>
        <w:t xml:space="preserve"> wenden / und </w:t>
      </w:r>
      <w:proofErr w:type="spellStart"/>
      <w:r>
        <w:t>sye</w:t>
      </w:r>
      <w:proofErr w:type="spellEnd"/>
      <w:r>
        <w:t xml:space="preserve"> </w:t>
      </w:r>
      <w:proofErr w:type="spellStart"/>
      <w:r>
        <w:t>nit</w:t>
      </w:r>
      <w:proofErr w:type="spellEnd"/>
      <w:r>
        <w:t xml:space="preserve"> </w:t>
      </w:r>
      <w:proofErr w:type="spellStart"/>
      <w:r>
        <w:t>gruessen</w:t>
      </w:r>
      <w:proofErr w:type="spellEnd"/>
      <w:r>
        <w:t xml:space="preserve"> wie Paul. und Jo. </w:t>
      </w:r>
      <w:proofErr w:type="spellStart"/>
      <w:r>
        <w:t>leren</w:t>
      </w:r>
      <w:proofErr w:type="spellEnd"/>
      <w:r>
        <w:t xml:space="preserve">. </w:t>
      </w:r>
    </w:p>
    <w:p w14:paraId="2A0A997E" w14:textId="77777777" w:rsidR="00536190" w:rsidRDefault="00536190" w:rsidP="00536190">
      <w:pPr>
        <w:pStyle w:val="StandardWeb"/>
      </w:pPr>
      <w:r>
        <w:t xml:space="preserve">Zum dritten schreibet er / was </w:t>
      </w:r>
      <w:proofErr w:type="spellStart"/>
      <w:r>
        <w:t>auß</w:t>
      </w:r>
      <w:proofErr w:type="spellEnd"/>
      <w:r>
        <w:t xml:space="preserve"> dem </w:t>
      </w:r>
      <w:proofErr w:type="spellStart"/>
      <w:r>
        <w:t>heyligen</w:t>
      </w:r>
      <w:proofErr w:type="spellEnd"/>
      <w:r>
        <w:t xml:space="preserve"> geist </w:t>
      </w:r>
      <w:proofErr w:type="spellStart"/>
      <w:r>
        <w:t>geleret</w:t>
      </w:r>
      <w:proofErr w:type="spellEnd"/>
      <w:r>
        <w:t xml:space="preserve"> </w:t>
      </w:r>
      <w:proofErr w:type="spellStart"/>
      <w:r>
        <w:t>od</w:t>
      </w:r>
      <w:proofErr w:type="spellEnd"/>
      <w:r>
        <w:t xml:space="preserve"> </w:t>
      </w:r>
      <w:proofErr w:type="spellStart"/>
      <w:r>
        <w:t>vstanden</w:t>
      </w:r>
      <w:proofErr w:type="spellEnd"/>
      <w:r>
        <w:t xml:space="preserve"> </w:t>
      </w:r>
      <w:proofErr w:type="spellStart"/>
      <w:r>
        <w:t>würt</w:t>
      </w:r>
      <w:proofErr w:type="spellEnd"/>
      <w:r>
        <w:t xml:space="preserve"> / habe </w:t>
      </w:r>
      <w:proofErr w:type="spellStart"/>
      <w:r>
        <w:t>dise</w:t>
      </w:r>
      <w:proofErr w:type="spellEnd"/>
      <w:r>
        <w:t xml:space="preserve"> zwo </w:t>
      </w:r>
      <w:proofErr w:type="spellStart"/>
      <w:r>
        <w:t>tuget</w:t>
      </w:r>
      <w:proofErr w:type="spellEnd"/>
      <w:r>
        <w:t xml:space="preserve"> / Erstlich </w:t>
      </w:r>
      <w:proofErr w:type="spellStart"/>
      <w:r>
        <w:t>dz</w:t>
      </w:r>
      <w:proofErr w:type="spellEnd"/>
      <w:r>
        <w:t xml:space="preserve"> es gewiß und sicher machet / den d es </w:t>
      </w:r>
      <w:proofErr w:type="spellStart"/>
      <w:r>
        <w:t>het</w:t>
      </w:r>
      <w:proofErr w:type="spellEnd"/>
      <w:r>
        <w:t xml:space="preserve">. Zum andren / das es </w:t>
      </w:r>
      <w:proofErr w:type="spellStart"/>
      <w:r>
        <w:t>muetig</w:t>
      </w:r>
      <w:proofErr w:type="spellEnd"/>
      <w:r>
        <w:t xml:space="preserve"> und </w:t>
      </w:r>
      <w:proofErr w:type="spellStart"/>
      <w:r>
        <w:t>freüdig</w:t>
      </w:r>
      <w:proofErr w:type="spellEnd"/>
      <w:r>
        <w:t xml:space="preserve"> und </w:t>
      </w:r>
      <w:proofErr w:type="spellStart"/>
      <w:r>
        <w:t>getroest</w:t>
      </w:r>
      <w:proofErr w:type="spellEnd"/>
      <w:r>
        <w:t xml:space="preserve"> machet / </w:t>
      </w:r>
      <w:proofErr w:type="spellStart"/>
      <w:r>
        <w:t>Sollichs</w:t>
      </w:r>
      <w:proofErr w:type="spellEnd"/>
      <w:r>
        <w:t xml:space="preserve"> auch zu bekennen </w:t>
      </w:r>
      <w:proofErr w:type="spellStart"/>
      <w:r>
        <w:t>wid</w:t>
      </w:r>
      <w:proofErr w:type="spellEnd"/>
      <w:r>
        <w:t xml:space="preserve"> </w:t>
      </w:r>
      <w:proofErr w:type="spellStart"/>
      <w:r>
        <w:t>tod</w:t>
      </w:r>
      <w:proofErr w:type="spellEnd"/>
      <w:r>
        <w:t xml:space="preserve"> und </w:t>
      </w:r>
      <w:proofErr w:type="spellStart"/>
      <w:r>
        <w:t>teüfffel</w:t>
      </w:r>
      <w:proofErr w:type="spellEnd"/>
      <w:r>
        <w:t xml:space="preserve">. </w:t>
      </w:r>
      <w:proofErr w:type="spellStart"/>
      <w:r>
        <w:t>Dises</w:t>
      </w:r>
      <w:proofErr w:type="spellEnd"/>
      <w:r>
        <w:t xml:space="preserve"> </w:t>
      </w:r>
      <w:proofErr w:type="spellStart"/>
      <w:r>
        <w:t>soltu</w:t>
      </w:r>
      <w:proofErr w:type="spellEnd"/>
      <w:r>
        <w:t xml:space="preserve"> </w:t>
      </w:r>
      <w:proofErr w:type="spellStart"/>
      <w:r>
        <w:t>versteen</w:t>
      </w:r>
      <w:proofErr w:type="spellEnd"/>
      <w:r>
        <w:t xml:space="preserve"> in </w:t>
      </w:r>
      <w:proofErr w:type="spellStart"/>
      <w:r>
        <w:t>haubtpuncten</w:t>
      </w:r>
      <w:proofErr w:type="spellEnd"/>
      <w:r>
        <w:t xml:space="preserve"> / und notwendigen </w:t>
      </w:r>
      <w:proofErr w:type="spellStart"/>
      <w:r>
        <w:t>articklen</w:t>
      </w:r>
      <w:proofErr w:type="spellEnd"/>
      <w:r>
        <w:t xml:space="preserve"> des </w:t>
      </w:r>
      <w:proofErr w:type="spellStart"/>
      <w:r>
        <w:t>glaubens</w:t>
      </w:r>
      <w:proofErr w:type="spellEnd"/>
      <w:r>
        <w:t xml:space="preserve"> / Also ist / </w:t>
      </w:r>
      <w:proofErr w:type="spellStart"/>
      <w:r>
        <w:t>dz</w:t>
      </w:r>
      <w:proofErr w:type="spellEnd"/>
      <w:r>
        <w:t xml:space="preserve"> Christus für uns gestorben / unser </w:t>
      </w:r>
      <w:proofErr w:type="spellStart"/>
      <w:r>
        <w:t>erloeser</w:t>
      </w:r>
      <w:proofErr w:type="spellEnd"/>
      <w:r>
        <w:t xml:space="preserve"> ist / und der gleichen. In andern </w:t>
      </w:r>
      <w:proofErr w:type="spellStart"/>
      <w:r>
        <w:t>puncten</w:t>
      </w:r>
      <w:proofErr w:type="spellEnd"/>
      <w:r>
        <w:t xml:space="preserve"> </w:t>
      </w:r>
      <w:proofErr w:type="spellStart"/>
      <w:r>
        <w:t>fueret</w:t>
      </w:r>
      <w:proofErr w:type="spellEnd"/>
      <w:r>
        <w:t xml:space="preserve"> d heilig geist </w:t>
      </w:r>
      <w:proofErr w:type="spellStart"/>
      <w:r>
        <w:t>offt</w:t>
      </w:r>
      <w:proofErr w:type="spellEnd"/>
      <w:r>
        <w:t xml:space="preserve"> die seinen / wie </w:t>
      </w:r>
      <w:proofErr w:type="spellStart"/>
      <w:r>
        <w:t>menschen</w:t>
      </w:r>
      <w:proofErr w:type="spellEnd"/>
      <w:r>
        <w:t xml:space="preserve"> </w:t>
      </w:r>
      <w:proofErr w:type="spellStart"/>
      <w:r>
        <w:t>art</w:t>
      </w:r>
      <w:proofErr w:type="spellEnd"/>
      <w:r>
        <w:t xml:space="preserve"> / </w:t>
      </w:r>
      <w:proofErr w:type="spellStart"/>
      <w:r>
        <w:t>dz</w:t>
      </w:r>
      <w:proofErr w:type="spellEnd"/>
      <w:r>
        <w:t xml:space="preserve"> </w:t>
      </w:r>
      <w:proofErr w:type="spellStart"/>
      <w:r>
        <w:t>sye</w:t>
      </w:r>
      <w:proofErr w:type="spellEnd"/>
      <w:r>
        <w:t xml:space="preserve"> in d </w:t>
      </w:r>
      <w:proofErr w:type="spellStart"/>
      <w:r>
        <w:t>erkantnüß</w:t>
      </w:r>
      <w:proofErr w:type="spellEnd"/>
      <w:r>
        <w:t xml:space="preserve"> der </w:t>
      </w:r>
      <w:proofErr w:type="spellStart"/>
      <w:r>
        <w:t>worheit</w:t>
      </w:r>
      <w:proofErr w:type="spellEnd"/>
      <w:r>
        <w:t xml:space="preserve"> </w:t>
      </w:r>
      <w:proofErr w:type="spellStart"/>
      <w:r>
        <w:t>zunemen</w:t>
      </w:r>
      <w:proofErr w:type="spellEnd"/>
      <w:r>
        <w:t xml:space="preserve"> und erstmals der </w:t>
      </w:r>
      <w:proofErr w:type="spellStart"/>
      <w:r>
        <w:t>sach</w:t>
      </w:r>
      <w:proofErr w:type="spellEnd"/>
      <w:r>
        <w:t xml:space="preserve"> noch </w:t>
      </w:r>
      <w:proofErr w:type="spellStart"/>
      <w:r>
        <w:t>nit</w:t>
      </w:r>
      <w:proofErr w:type="spellEnd"/>
      <w:r>
        <w:t xml:space="preserve"> gar gewiß </w:t>
      </w:r>
      <w:proofErr w:type="spellStart"/>
      <w:r>
        <w:t>seind</w:t>
      </w:r>
      <w:proofErr w:type="spellEnd"/>
      <w:r>
        <w:t xml:space="preserve"> / wie sehen </w:t>
      </w:r>
      <w:proofErr w:type="spellStart"/>
      <w:r>
        <w:t>dz</w:t>
      </w:r>
      <w:proofErr w:type="spellEnd"/>
      <w:r>
        <w:t xml:space="preserve"> es D. Luther </w:t>
      </w:r>
      <w:proofErr w:type="spellStart"/>
      <w:r>
        <w:t>gangen</w:t>
      </w:r>
      <w:proofErr w:type="spellEnd"/>
      <w:r>
        <w:t xml:space="preserve"> ist mit dem </w:t>
      </w:r>
      <w:proofErr w:type="spellStart"/>
      <w:r>
        <w:t>bapstumm</w:t>
      </w:r>
      <w:proofErr w:type="spellEnd"/>
      <w:r>
        <w:t xml:space="preserve"> / </w:t>
      </w:r>
      <w:proofErr w:type="spellStart"/>
      <w:r>
        <w:t>meß</w:t>
      </w:r>
      <w:proofErr w:type="spellEnd"/>
      <w:r>
        <w:t xml:space="preserve"> / und </w:t>
      </w:r>
      <w:proofErr w:type="spellStart"/>
      <w:r>
        <w:t>vil</w:t>
      </w:r>
      <w:proofErr w:type="spellEnd"/>
      <w:r>
        <w:t xml:space="preserve"> andren </w:t>
      </w:r>
      <w:proofErr w:type="spellStart"/>
      <w:r>
        <w:t>sstucken</w:t>
      </w:r>
      <w:proofErr w:type="spellEnd"/>
      <w:r>
        <w:t xml:space="preserve"> / deßhalb er in </w:t>
      </w:r>
      <w:proofErr w:type="spellStart"/>
      <w:r>
        <w:t>nochganden</w:t>
      </w:r>
      <w:proofErr w:type="spellEnd"/>
      <w:r>
        <w:t xml:space="preserve"> </w:t>
      </w:r>
      <w:proofErr w:type="spellStart"/>
      <w:r>
        <w:t>buechern</w:t>
      </w:r>
      <w:proofErr w:type="spellEnd"/>
      <w:r>
        <w:t xml:space="preserve"> / </w:t>
      </w:r>
      <w:proofErr w:type="spellStart"/>
      <w:r>
        <w:t>wz</w:t>
      </w:r>
      <w:proofErr w:type="spellEnd"/>
      <w:r>
        <w:t xml:space="preserve"> er vor </w:t>
      </w:r>
      <w:proofErr w:type="spellStart"/>
      <w:r>
        <w:t>geschriben</w:t>
      </w:r>
      <w:proofErr w:type="spellEnd"/>
      <w:r>
        <w:t xml:space="preserve"> / </w:t>
      </w:r>
      <w:proofErr w:type="spellStart"/>
      <w:r>
        <w:t>widerruffet</w:t>
      </w:r>
      <w:proofErr w:type="spellEnd"/>
      <w:r>
        <w:t xml:space="preserve"> hat / und bekennet / </w:t>
      </w:r>
      <w:proofErr w:type="spellStart"/>
      <w:r>
        <w:t>dz</w:t>
      </w:r>
      <w:proofErr w:type="spellEnd"/>
      <w:r>
        <w:t xml:space="preserve"> er noch </w:t>
      </w:r>
      <w:proofErr w:type="spellStart"/>
      <w:r>
        <w:t>nit</w:t>
      </w:r>
      <w:proofErr w:type="spellEnd"/>
      <w:r>
        <w:t xml:space="preserve"> gesehen hab / </w:t>
      </w:r>
      <w:proofErr w:type="spellStart"/>
      <w:r>
        <w:t>dz</w:t>
      </w:r>
      <w:proofErr w:type="spellEnd"/>
      <w:r>
        <w:t xml:space="preserve"> </w:t>
      </w:r>
      <w:proofErr w:type="spellStart"/>
      <w:r>
        <w:t>solich</w:t>
      </w:r>
      <w:proofErr w:type="spellEnd"/>
      <w:r>
        <w:t xml:space="preserve"> </w:t>
      </w:r>
      <w:proofErr w:type="spellStart"/>
      <w:r>
        <w:t>etlich</w:t>
      </w:r>
      <w:proofErr w:type="spellEnd"/>
      <w:r>
        <w:t xml:space="preserve"> ding / der </w:t>
      </w:r>
      <w:proofErr w:type="spellStart"/>
      <w:r>
        <w:t>schrifft</w:t>
      </w:r>
      <w:proofErr w:type="spellEnd"/>
      <w:r>
        <w:t xml:space="preserve"> so gar zuwider sind / </w:t>
      </w:r>
      <w:proofErr w:type="spellStart"/>
      <w:r>
        <w:t>darumm</w:t>
      </w:r>
      <w:proofErr w:type="spellEnd"/>
      <w:r>
        <w:t xml:space="preserve"> er </w:t>
      </w:r>
      <w:proofErr w:type="spellStart"/>
      <w:r>
        <w:t>jnen</w:t>
      </w:r>
      <w:proofErr w:type="spellEnd"/>
      <w:r>
        <w:t xml:space="preserve"> erstlich hatte </w:t>
      </w:r>
      <w:proofErr w:type="spellStart"/>
      <w:r>
        <w:t>zuvil</w:t>
      </w:r>
      <w:proofErr w:type="spellEnd"/>
      <w:r>
        <w:t xml:space="preserve"> zugeben. Als </w:t>
      </w:r>
      <w:proofErr w:type="spellStart"/>
      <w:r>
        <w:t>bsund</w:t>
      </w:r>
      <w:proofErr w:type="spellEnd"/>
      <w:r>
        <w:t xml:space="preserve"> in d </w:t>
      </w:r>
      <w:proofErr w:type="spellStart"/>
      <w:r>
        <w:t>babilonischen</w:t>
      </w:r>
      <w:proofErr w:type="spellEnd"/>
      <w:r>
        <w:t xml:space="preserve"> </w:t>
      </w:r>
      <w:proofErr w:type="spellStart"/>
      <w:r>
        <w:t>gefencknüß</w:t>
      </w:r>
      <w:proofErr w:type="spellEnd"/>
      <w:r>
        <w:t xml:space="preserve"> / und </w:t>
      </w:r>
      <w:proofErr w:type="spellStart"/>
      <w:r>
        <w:t>buechlin</w:t>
      </w:r>
      <w:proofErr w:type="spellEnd"/>
      <w:r>
        <w:t xml:space="preserve"> </w:t>
      </w:r>
      <w:proofErr w:type="spellStart"/>
      <w:r>
        <w:t>wid</w:t>
      </w:r>
      <w:proofErr w:type="spellEnd"/>
      <w:r>
        <w:t xml:space="preserve"> den </w:t>
      </w:r>
      <w:proofErr w:type="spellStart"/>
      <w:r>
        <w:t>koenig</w:t>
      </w:r>
      <w:proofErr w:type="spellEnd"/>
      <w:r>
        <w:t xml:space="preserve"> von </w:t>
      </w:r>
      <w:proofErr w:type="spellStart"/>
      <w:r>
        <w:t>Engeland</w:t>
      </w:r>
      <w:proofErr w:type="spellEnd"/>
      <w:r>
        <w:t xml:space="preserve"> gesehen </w:t>
      </w:r>
      <w:proofErr w:type="spellStart"/>
      <w:r>
        <w:t>würt</w:t>
      </w:r>
      <w:proofErr w:type="spellEnd"/>
      <w:r>
        <w:t xml:space="preserve">. Auch macht d geist die seinen </w:t>
      </w:r>
      <w:proofErr w:type="spellStart"/>
      <w:r>
        <w:t>muetig</w:t>
      </w:r>
      <w:proofErr w:type="spellEnd"/>
      <w:r>
        <w:t xml:space="preserve"> und </w:t>
      </w:r>
      <w:proofErr w:type="spellStart"/>
      <w:r>
        <w:t>freüdig</w:t>
      </w:r>
      <w:proofErr w:type="spellEnd"/>
      <w:r>
        <w:t xml:space="preserve"> sein </w:t>
      </w:r>
      <w:proofErr w:type="spellStart"/>
      <w:r>
        <w:t>worheit</w:t>
      </w:r>
      <w:proofErr w:type="spellEnd"/>
      <w:r>
        <w:t xml:space="preserve"> zu bekennen / wie wo / und wenn es </w:t>
      </w:r>
      <w:proofErr w:type="spellStart"/>
      <w:r>
        <w:t>besserlich</w:t>
      </w:r>
      <w:proofErr w:type="spellEnd"/>
      <w:r>
        <w:t xml:space="preserve"> ist / jetzund trotzig / </w:t>
      </w:r>
      <w:proofErr w:type="spellStart"/>
      <w:r>
        <w:t>jetz</w:t>
      </w:r>
      <w:proofErr w:type="spellEnd"/>
      <w:r>
        <w:t xml:space="preserve"> </w:t>
      </w:r>
      <w:proofErr w:type="spellStart"/>
      <w:r>
        <w:t>demuetig</w:t>
      </w:r>
      <w:proofErr w:type="spellEnd"/>
      <w:r>
        <w:t xml:space="preserve"> / wie es nutz sein mag. Also hat sich Luther </w:t>
      </w:r>
      <w:proofErr w:type="spellStart"/>
      <w:r>
        <w:t>anfenglich</w:t>
      </w:r>
      <w:proofErr w:type="spellEnd"/>
      <w:r>
        <w:t xml:space="preserve"> auch in den gewissen </w:t>
      </w:r>
      <w:proofErr w:type="spellStart"/>
      <w:r>
        <w:t>puncten</w:t>
      </w:r>
      <w:proofErr w:type="spellEnd"/>
      <w:r>
        <w:t xml:space="preserve"> des </w:t>
      </w:r>
      <w:proofErr w:type="spellStart"/>
      <w:r>
        <w:t>glaubens</w:t>
      </w:r>
      <w:proofErr w:type="spellEnd"/>
      <w:r>
        <w:t xml:space="preserve"> / mit </w:t>
      </w:r>
      <w:proofErr w:type="spellStart"/>
      <w:r>
        <w:t>demuetigem</w:t>
      </w:r>
      <w:proofErr w:type="spellEnd"/>
      <w:r>
        <w:t xml:space="preserve"> erbieten / </w:t>
      </w:r>
      <w:proofErr w:type="spellStart"/>
      <w:r>
        <w:t>bessers</w:t>
      </w:r>
      <w:proofErr w:type="spellEnd"/>
      <w:r>
        <w:t xml:space="preserve"> </w:t>
      </w:r>
      <w:proofErr w:type="spellStart"/>
      <w:r>
        <w:t>anzunemen</w:t>
      </w:r>
      <w:proofErr w:type="spellEnd"/>
      <w:r>
        <w:t xml:space="preserve"> / wo </w:t>
      </w:r>
      <w:proofErr w:type="spellStart"/>
      <w:r>
        <w:t>dz</w:t>
      </w:r>
      <w:proofErr w:type="spellEnd"/>
      <w:r>
        <w:t xml:space="preserve"> in </w:t>
      </w:r>
      <w:proofErr w:type="spellStart"/>
      <w:r>
        <w:t>jeman</w:t>
      </w:r>
      <w:proofErr w:type="spellEnd"/>
      <w:r>
        <w:t xml:space="preserve"> durch </w:t>
      </w:r>
      <w:proofErr w:type="spellStart"/>
      <w:r>
        <w:t>dz</w:t>
      </w:r>
      <w:proofErr w:type="spellEnd"/>
      <w:r>
        <w:t xml:space="preserve"> </w:t>
      </w:r>
      <w:proofErr w:type="spellStart"/>
      <w:r>
        <w:t>wort</w:t>
      </w:r>
      <w:proofErr w:type="spellEnd"/>
      <w:r>
        <w:t xml:space="preserve"> </w:t>
      </w:r>
      <w:proofErr w:type="spellStart"/>
      <w:r>
        <w:t>gottes</w:t>
      </w:r>
      <w:proofErr w:type="spellEnd"/>
      <w:r>
        <w:t xml:space="preserve"> </w:t>
      </w:r>
      <w:proofErr w:type="spellStart"/>
      <w:r>
        <w:t>leren</w:t>
      </w:r>
      <w:proofErr w:type="spellEnd"/>
      <w:r>
        <w:t xml:space="preserve"> </w:t>
      </w:r>
      <w:proofErr w:type="spellStart"/>
      <w:r>
        <w:t>moechten</w:t>
      </w:r>
      <w:proofErr w:type="spellEnd"/>
      <w:r>
        <w:t xml:space="preserve"> / gehalten / die von </w:t>
      </w:r>
      <w:proofErr w:type="spellStart"/>
      <w:r>
        <w:t>Pariß</w:t>
      </w:r>
      <w:proofErr w:type="spellEnd"/>
      <w:r>
        <w:t xml:space="preserve"> und andre zu </w:t>
      </w:r>
      <w:proofErr w:type="spellStart"/>
      <w:r>
        <w:t>richtern</w:t>
      </w:r>
      <w:proofErr w:type="spellEnd"/>
      <w:r>
        <w:t xml:space="preserve"> angenommen / und </w:t>
      </w:r>
      <w:proofErr w:type="spellStart"/>
      <w:r>
        <w:t>vil</w:t>
      </w:r>
      <w:proofErr w:type="spellEnd"/>
      <w:r>
        <w:t xml:space="preserve"> d glichen </w:t>
      </w:r>
      <w:proofErr w:type="spellStart"/>
      <w:r>
        <w:t>gethon</w:t>
      </w:r>
      <w:proofErr w:type="spellEnd"/>
      <w:r>
        <w:t xml:space="preserve">. Noch haben wir erfunden / </w:t>
      </w:r>
      <w:proofErr w:type="spellStart"/>
      <w:r>
        <w:t>dz</w:t>
      </w:r>
      <w:proofErr w:type="spellEnd"/>
      <w:r>
        <w:t xml:space="preserve"> sein </w:t>
      </w:r>
      <w:proofErr w:type="spellStart"/>
      <w:r>
        <w:t>lere</w:t>
      </w:r>
      <w:proofErr w:type="spellEnd"/>
      <w:r>
        <w:t xml:space="preserve"> </w:t>
      </w:r>
      <w:proofErr w:type="spellStart"/>
      <w:r>
        <w:t>uß</w:t>
      </w:r>
      <w:proofErr w:type="spellEnd"/>
      <w:r>
        <w:t xml:space="preserve"> dem heiligen geist gewesen ist. Und zwar / </w:t>
      </w:r>
      <w:proofErr w:type="spellStart"/>
      <w:r>
        <w:t>geferlich</w:t>
      </w:r>
      <w:proofErr w:type="spellEnd"/>
      <w:r>
        <w:t xml:space="preserve"> ists / </w:t>
      </w:r>
      <w:proofErr w:type="spellStart"/>
      <w:r>
        <w:t>diser</w:t>
      </w:r>
      <w:proofErr w:type="spellEnd"/>
      <w:r>
        <w:t xml:space="preserve"> </w:t>
      </w:r>
      <w:proofErr w:type="spellStart"/>
      <w:r>
        <w:t>regel</w:t>
      </w:r>
      <w:proofErr w:type="spellEnd"/>
      <w:r>
        <w:t xml:space="preserve"> nach / </w:t>
      </w:r>
      <w:proofErr w:type="spellStart"/>
      <w:r>
        <w:t>jemans</w:t>
      </w:r>
      <w:proofErr w:type="spellEnd"/>
      <w:r>
        <w:t xml:space="preserve"> </w:t>
      </w:r>
      <w:proofErr w:type="spellStart"/>
      <w:r>
        <w:t>lere</w:t>
      </w:r>
      <w:proofErr w:type="spellEnd"/>
      <w:r>
        <w:t xml:space="preserve"> urteilen / dann sichs </w:t>
      </w:r>
      <w:proofErr w:type="spellStart"/>
      <w:r>
        <w:t>offt</w:t>
      </w:r>
      <w:proofErr w:type="spellEnd"/>
      <w:r>
        <w:t xml:space="preserve"> findet / </w:t>
      </w:r>
      <w:proofErr w:type="spellStart"/>
      <w:r>
        <w:t>dz</w:t>
      </w:r>
      <w:proofErr w:type="spellEnd"/>
      <w:r>
        <w:t xml:space="preserve"> die am wenigsten </w:t>
      </w:r>
      <w:proofErr w:type="spellStart"/>
      <w:r>
        <w:t>grund</w:t>
      </w:r>
      <w:proofErr w:type="spellEnd"/>
      <w:r>
        <w:t xml:space="preserve"> d </w:t>
      </w:r>
      <w:proofErr w:type="spellStart"/>
      <w:r>
        <w:t>worheit</w:t>
      </w:r>
      <w:proofErr w:type="spellEnd"/>
      <w:r>
        <w:t xml:space="preserve"> haben / am frechsten schreiben. Und </w:t>
      </w:r>
      <w:proofErr w:type="spellStart"/>
      <w:r>
        <w:t>vil</w:t>
      </w:r>
      <w:proofErr w:type="spellEnd"/>
      <w:r>
        <w:t xml:space="preserve"> die do </w:t>
      </w:r>
      <w:proofErr w:type="spellStart"/>
      <w:r>
        <w:t>gwisse</w:t>
      </w:r>
      <w:proofErr w:type="spellEnd"/>
      <w:r>
        <w:t xml:space="preserve"> </w:t>
      </w:r>
      <w:proofErr w:type="spellStart"/>
      <w:r>
        <w:t>worheit</w:t>
      </w:r>
      <w:proofErr w:type="spellEnd"/>
      <w:r>
        <w:t xml:space="preserve"> </w:t>
      </w:r>
      <w:proofErr w:type="spellStart"/>
      <w:r>
        <w:t>schriben</w:t>
      </w:r>
      <w:proofErr w:type="spellEnd"/>
      <w:r>
        <w:t xml:space="preserve"> / erzeigen sich nur </w:t>
      </w:r>
      <w:proofErr w:type="spellStart"/>
      <w:r>
        <w:t>fragens</w:t>
      </w:r>
      <w:proofErr w:type="spellEnd"/>
      <w:r>
        <w:t xml:space="preserve"> </w:t>
      </w:r>
      <w:proofErr w:type="spellStart"/>
      <w:r>
        <w:t>wise</w:t>
      </w:r>
      <w:proofErr w:type="spellEnd"/>
      <w:r>
        <w:t xml:space="preserve"> / die </w:t>
      </w:r>
      <w:proofErr w:type="spellStart"/>
      <w:r>
        <w:t>sach</w:t>
      </w:r>
      <w:proofErr w:type="spellEnd"/>
      <w:r>
        <w:t xml:space="preserve"> </w:t>
      </w:r>
      <w:proofErr w:type="spellStart"/>
      <w:r>
        <w:t>fürzugeben</w:t>
      </w:r>
      <w:proofErr w:type="spellEnd"/>
      <w:r>
        <w:t xml:space="preserve"> / </w:t>
      </w:r>
      <w:proofErr w:type="spellStart"/>
      <w:r>
        <w:t>darumm</w:t>
      </w:r>
      <w:proofErr w:type="spellEnd"/>
      <w:r>
        <w:t xml:space="preserve"> / </w:t>
      </w:r>
      <w:proofErr w:type="spellStart"/>
      <w:r>
        <w:t>dz</w:t>
      </w:r>
      <w:proofErr w:type="spellEnd"/>
      <w:r>
        <w:t xml:space="preserve"> </w:t>
      </w:r>
      <w:proofErr w:type="spellStart"/>
      <w:r>
        <w:t>sye</w:t>
      </w:r>
      <w:proofErr w:type="spellEnd"/>
      <w:r>
        <w:t xml:space="preserve"> hoffen es solle also </w:t>
      </w:r>
      <w:proofErr w:type="spellStart"/>
      <w:r>
        <w:t>dester</w:t>
      </w:r>
      <w:proofErr w:type="spellEnd"/>
      <w:r>
        <w:t xml:space="preserve"> ehe angenommen werden / und </w:t>
      </w:r>
      <w:proofErr w:type="spellStart"/>
      <w:r>
        <w:t>seind</w:t>
      </w:r>
      <w:proofErr w:type="spellEnd"/>
      <w:r>
        <w:t xml:space="preserve"> </w:t>
      </w:r>
      <w:proofErr w:type="spellStart"/>
      <w:r>
        <w:t>sye</w:t>
      </w:r>
      <w:proofErr w:type="spellEnd"/>
      <w:r>
        <w:t xml:space="preserve"> doch </w:t>
      </w:r>
      <w:proofErr w:type="spellStart"/>
      <w:r>
        <w:t>ires</w:t>
      </w:r>
      <w:proofErr w:type="spellEnd"/>
      <w:r>
        <w:t xml:space="preserve"> </w:t>
      </w:r>
      <w:proofErr w:type="spellStart"/>
      <w:r>
        <w:t>glaubens</w:t>
      </w:r>
      <w:proofErr w:type="spellEnd"/>
      <w:r>
        <w:t xml:space="preserve"> </w:t>
      </w:r>
      <w:proofErr w:type="spellStart"/>
      <w:r>
        <w:t>gantz</w:t>
      </w:r>
      <w:proofErr w:type="spellEnd"/>
      <w:r>
        <w:t xml:space="preserve"> gewiß / auch bereit </w:t>
      </w:r>
      <w:proofErr w:type="spellStart"/>
      <w:r>
        <w:t>darumb</w:t>
      </w:r>
      <w:proofErr w:type="spellEnd"/>
      <w:r>
        <w:t xml:space="preserve"> zu sterben. </w:t>
      </w:r>
      <w:proofErr w:type="spellStart"/>
      <w:r>
        <w:t>Dz</w:t>
      </w:r>
      <w:proofErr w:type="spellEnd"/>
      <w:r>
        <w:t xml:space="preserve"> </w:t>
      </w:r>
      <w:proofErr w:type="spellStart"/>
      <w:r>
        <w:t>wort</w:t>
      </w:r>
      <w:proofErr w:type="spellEnd"/>
      <w:r>
        <w:t xml:space="preserve"> </w:t>
      </w:r>
      <w:proofErr w:type="spellStart"/>
      <w:r>
        <w:t>gottes</w:t>
      </w:r>
      <w:proofErr w:type="spellEnd"/>
      <w:r>
        <w:t xml:space="preserve"> haben wir / demnach sollen wir alle </w:t>
      </w:r>
      <w:proofErr w:type="spellStart"/>
      <w:r>
        <w:t>lere</w:t>
      </w:r>
      <w:proofErr w:type="spellEnd"/>
      <w:r>
        <w:t xml:space="preserve"> richten / wie gewiß / oder ungewiß bey im </w:t>
      </w:r>
      <w:proofErr w:type="spellStart"/>
      <w:r>
        <w:t>selb</w:t>
      </w:r>
      <w:proofErr w:type="spellEnd"/>
      <w:r>
        <w:t xml:space="preserve"> / wie mutig </w:t>
      </w:r>
      <w:proofErr w:type="spellStart"/>
      <w:r>
        <w:t>od</w:t>
      </w:r>
      <w:proofErr w:type="spellEnd"/>
      <w:r>
        <w:t xml:space="preserve"> </w:t>
      </w:r>
      <w:proofErr w:type="spellStart"/>
      <w:r>
        <w:t>bloede</w:t>
      </w:r>
      <w:proofErr w:type="spellEnd"/>
      <w:r>
        <w:t xml:space="preserve"> d </w:t>
      </w:r>
      <w:proofErr w:type="spellStart"/>
      <w:r>
        <w:t>schriber</w:t>
      </w:r>
      <w:proofErr w:type="spellEnd"/>
      <w:r>
        <w:t xml:space="preserve"> im </w:t>
      </w:r>
      <w:proofErr w:type="spellStart"/>
      <w:r>
        <w:t>frütragen</w:t>
      </w:r>
      <w:proofErr w:type="spellEnd"/>
      <w:r>
        <w:t xml:space="preserve"> </w:t>
      </w:r>
      <w:proofErr w:type="spellStart"/>
      <w:r>
        <w:t>erschine</w:t>
      </w:r>
      <w:proofErr w:type="spellEnd"/>
      <w:r>
        <w:t xml:space="preserve">. Es </w:t>
      </w:r>
      <w:proofErr w:type="spellStart"/>
      <w:r>
        <w:t>felet</w:t>
      </w:r>
      <w:proofErr w:type="spellEnd"/>
      <w:r>
        <w:t xml:space="preserve"> mit den </w:t>
      </w:r>
      <w:proofErr w:type="spellStart"/>
      <w:r>
        <w:t>menschen</w:t>
      </w:r>
      <w:proofErr w:type="spellEnd"/>
      <w:r>
        <w:t xml:space="preserve"> / </w:t>
      </w:r>
      <w:proofErr w:type="spellStart"/>
      <w:r>
        <w:t>hertz</w:t>
      </w:r>
      <w:proofErr w:type="spellEnd"/>
      <w:r>
        <w:t xml:space="preserve"> und alles / </w:t>
      </w:r>
      <w:proofErr w:type="spellStart"/>
      <w:r>
        <w:t>darumm</w:t>
      </w:r>
      <w:proofErr w:type="spellEnd"/>
      <w:r>
        <w:t xml:space="preserve"> </w:t>
      </w:r>
      <w:proofErr w:type="spellStart"/>
      <w:r>
        <w:t>woellest</w:t>
      </w:r>
      <w:proofErr w:type="spellEnd"/>
      <w:r>
        <w:t xml:space="preserve"> </w:t>
      </w:r>
      <w:proofErr w:type="spellStart"/>
      <w:r>
        <w:t>uffs</w:t>
      </w:r>
      <w:proofErr w:type="spellEnd"/>
      <w:r>
        <w:t xml:space="preserve"> </w:t>
      </w:r>
      <w:proofErr w:type="spellStart"/>
      <w:r>
        <w:t>wort</w:t>
      </w:r>
      <w:proofErr w:type="spellEnd"/>
      <w:r>
        <w:t xml:space="preserve"> / </w:t>
      </w:r>
      <w:proofErr w:type="spellStart"/>
      <w:r>
        <w:t>unn</w:t>
      </w:r>
      <w:proofErr w:type="spellEnd"/>
      <w:r>
        <w:t xml:space="preserve"> </w:t>
      </w:r>
      <w:proofErr w:type="spellStart"/>
      <w:r>
        <w:t>nit</w:t>
      </w:r>
      <w:proofErr w:type="spellEnd"/>
      <w:r>
        <w:t xml:space="preserve"> uff </w:t>
      </w:r>
      <w:proofErr w:type="spellStart"/>
      <w:r>
        <w:t>dise</w:t>
      </w:r>
      <w:proofErr w:type="spellEnd"/>
      <w:r>
        <w:t xml:space="preserve"> </w:t>
      </w:r>
      <w:proofErr w:type="spellStart"/>
      <w:r>
        <w:t>regel</w:t>
      </w:r>
      <w:proofErr w:type="spellEnd"/>
      <w:r>
        <w:t xml:space="preserve"> passen. </w:t>
      </w:r>
    </w:p>
    <w:p w14:paraId="73AF4C6A" w14:textId="77777777" w:rsidR="00536190" w:rsidRDefault="00536190" w:rsidP="00536190">
      <w:pPr>
        <w:pStyle w:val="StandardWeb"/>
      </w:pPr>
      <w:r>
        <w:t xml:space="preserve">Zum </w:t>
      </w:r>
      <w:proofErr w:type="spellStart"/>
      <w:r>
        <w:t>vierden</w:t>
      </w:r>
      <w:proofErr w:type="spellEnd"/>
      <w:r>
        <w:t xml:space="preserve"> schreibt </w:t>
      </w:r>
      <w:proofErr w:type="spellStart"/>
      <w:r>
        <w:t>unn</w:t>
      </w:r>
      <w:proofErr w:type="spellEnd"/>
      <w:r>
        <w:t xml:space="preserve"> </w:t>
      </w:r>
      <w:proofErr w:type="spellStart"/>
      <w:r>
        <w:t>schleüßt</w:t>
      </w:r>
      <w:proofErr w:type="spellEnd"/>
      <w:r>
        <w:t xml:space="preserve"> Luth. </w:t>
      </w:r>
      <w:proofErr w:type="spellStart"/>
      <w:r>
        <w:t>uß</w:t>
      </w:r>
      <w:proofErr w:type="spellEnd"/>
      <w:r>
        <w:t xml:space="preserve"> </w:t>
      </w:r>
      <w:proofErr w:type="spellStart"/>
      <w:r>
        <w:t>jetz</w:t>
      </w:r>
      <w:proofErr w:type="spellEnd"/>
      <w:r>
        <w:t xml:space="preserve"> </w:t>
      </w:r>
      <w:proofErr w:type="spellStart"/>
      <w:r>
        <w:t>gemelter</w:t>
      </w:r>
      <w:proofErr w:type="spellEnd"/>
      <w:r>
        <w:t xml:space="preserve"> </w:t>
      </w:r>
      <w:proofErr w:type="spellStart"/>
      <w:r>
        <w:t>regel</w:t>
      </w:r>
      <w:proofErr w:type="spellEnd"/>
      <w:r>
        <w:t xml:space="preserve"> / es </w:t>
      </w:r>
      <w:proofErr w:type="spellStart"/>
      <w:r>
        <w:t>sy</w:t>
      </w:r>
      <w:proofErr w:type="spellEnd"/>
      <w:r>
        <w:t xml:space="preserve"> </w:t>
      </w:r>
      <w:proofErr w:type="spellStart"/>
      <w:r>
        <w:t>gewis</w:t>
      </w:r>
      <w:proofErr w:type="spellEnd"/>
      <w:r>
        <w:t xml:space="preserve"> </w:t>
      </w:r>
      <w:proofErr w:type="spellStart"/>
      <w:r>
        <w:t>dz</w:t>
      </w:r>
      <w:proofErr w:type="spellEnd"/>
      <w:r>
        <w:t xml:space="preserve"> Carol. Zwingli und andre / die </w:t>
      </w:r>
      <w:proofErr w:type="spellStart"/>
      <w:r>
        <w:t>dise</w:t>
      </w:r>
      <w:proofErr w:type="spellEnd"/>
      <w:r>
        <w:t xml:space="preserve"> </w:t>
      </w:r>
      <w:proofErr w:type="spellStart"/>
      <w:r>
        <w:t>uncte</w:t>
      </w:r>
      <w:proofErr w:type="spellEnd"/>
      <w:r>
        <w:t xml:space="preserve"> </w:t>
      </w:r>
      <w:proofErr w:type="spellStart"/>
      <w:r>
        <w:t>handlen</w:t>
      </w:r>
      <w:proofErr w:type="spellEnd"/>
      <w:r>
        <w:t xml:space="preserve"> / den geist in </w:t>
      </w:r>
      <w:proofErr w:type="spellStart"/>
      <w:r>
        <w:t>disem</w:t>
      </w:r>
      <w:proofErr w:type="spellEnd"/>
      <w:r>
        <w:t xml:space="preserve"> stuck </w:t>
      </w:r>
      <w:proofErr w:type="spellStart"/>
      <w:r>
        <w:t>nit</w:t>
      </w:r>
      <w:proofErr w:type="spellEnd"/>
      <w:r>
        <w:t xml:space="preserve"> haben / denn </w:t>
      </w:r>
      <w:proofErr w:type="spellStart"/>
      <w:r>
        <w:t>sye</w:t>
      </w:r>
      <w:proofErr w:type="spellEnd"/>
      <w:r>
        <w:t xml:space="preserve"> </w:t>
      </w:r>
      <w:proofErr w:type="spellStart"/>
      <w:r>
        <w:t>schriben</w:t>
      </w:r>
      <w:proofErr w:type="spellEnd"/>
      <w:r>
        <w:t xml:space="preserve"> </w:t>
      </w:r>
      <w:proofErr w:type="spellStart"/>
      <w:r>
        <w:t>uß</w:t>
      </w:r>
      <w:proofErr w:type="spellEnd"/>
      <w:r>
        <w:t xml:space="preserve"> </w:t>
      </w:r>
      <w:proofErr w:type="spellStart"/>
      <w:r>
        <w:t>eim</w:t>
      </w:r>
      <w:proofErr w:type="spellEnd"/>
      <w:r>
        <w:t xml:space="preserve"> </w:t>
      </w:r>
      <w:proofErr w:type="spellStart"/>
      <w:r>
        <w:t>won</w:t>
      </w:r>
      <w:proofErr w:type="spellEnd"/>
      <w:r>
        <w:t xml:space="preserve"> und fragen / wie </w:t>
      </w:r>
      <w:proofErr w:type="spellStart"/>
      <w:r>
        <w:t>sye</w:t>
      </w:r>
      <w:proofErr w:type="spellEnd"/>
      <w:r>
        <w:t xml:space="preserve"> </w:t>
      </w:r>
      <w:proofErr w:type="spellStart"/>
      <w:r>
        <w:t>selb</w:t>
      </w:r>
      <w:proofErr w:type="spellEnd"/>
      <w:r>
        <w:t xml:space="preserve"> bekennen. </w:t>
      </w:r>
    </w:p>
    <w:p w14:paraId="27136FF3" w14:textId="77777777" w:rsidR="00536190" w:rsidRDefault="00536190" w:rsidP="00536190">
      <w:pPr>
        <w:pStyle w:val="StandardWeb"/>
      </w:pPr>
      <w:proofErr w:type="spellStart"/>
      <w:r>
        <w:t>Diser</w:t>
      </w:r>
      <w:proofErr w:type="spellEnd"/>
      <w:r>
        <w:t xml:space="preserve"> </w:t>
      </w:r>
      <w:proofErr w:type="spellStart"/>
      <w:r>
        <w:t>beschluß</w:t>
      </w:r>
      <w:proofErr w:type="spellEnd"/>
      <w:r>
        <w:t xml:space="preserve"> ist unbedacht gesetzt / Weder </w:t>
      </w:r>
      <w:proofErr w:type="spellStart"/>
      <w:r>
        <w:t>Zwinglius</w:t>
      </w:r>
      <w:proofErr w:type="spellEnd"/>
      <w:r>
        <w:t xml:space="preserve"> / </w:t>
      </w:r>
      <w:proofErr w:type="spellStart"/>
      <w:r>
        <w:t>Oecolampadius</w:t>
      </w:r>
      <w:proofErr w:type="spellEnd"/>
      <w:r>
        <w:t xml:space="preserve"> noch </w:t>
      </w:r>
      <w:proofErr w:type="spellStart"/>
      <w:r>
        <w:t>vil</w:t>
      </w:r>
      <w:proofErr w:type="spellEnd"/>
      <w:r>
        <w:t xml:space="preserve"> andre / die </w:t>
      </w:r>
      <w:proofErr w:type="spellStart"/>
      <w:r>
        <w:t>disen</w:t>
      </w:r>
      <w:proofErr w:type="spellEnd"/>
      <w:r>
        <w:t xml:space="preserve"> </w:t>
      </w:r>
      <w:proofErr w:type="spellStart"/>
      <w:r>
        <w:t>puncten</w:t>
      </w:r>
      <w:proofErr w:type="spellEnd"/>
      <w:r>
        <w:t xml:space="preserve"> </w:t>
      </w:r>
      <w:proofErr w:type="spellStart"/>
      <w:r>
        <w:t>handlen</w:t>
      </w:r>
      <w:proofErr w:type="spellEnd"/>
      <w:r>
        <w:t xml:space="preserve"> / </w:t>
      </w:r>
      <w:proofErr w:type="spellStart"/>
      <w:r>
        <w:t>seind</w:t>
      </w:r>
      <w:proofErr w:type="spellEnd"/>
      <w:r>
        <w:t xml:space="preserve"> </w:t>
      </w:r>
      <w:proofErr w:type="spellStart"/>
      <w:r>
        <w:t>iren</w:t>
      </w:r>
      <w:proofErr w:type="spellEnd"/>
      <w:r>
        <w:t xml:space="preserve"> gesetzten </w:t>
      </w:r>
      <w:proofErr w:type="spellStart"/>
      <w:r>
        <w:t>worheit</w:t>
      </w:r>
      <w:proofErr w:type="spellEnd"/>
      <w:r>
        <w:t xml:space="preserve"> ungewiß / </w:t>
      </w:r>
      <w:proofErr w:type="spellStart"/>
      <w:r>
        <w:t>gottes</w:t>
      </w:r>
      <w:proofErr w:type="spellEnd"/>
      <w:r>
        <w:t xml:space="preserve"> </w:t>
      </w:r>
      <w:proofErr w:type="spellStart"/>
      <w:r>
        <w:t>gericht</w:t>
      </w:r>
      <w:proofErr w:type="spellEnd"/>
      <w:r>
        <w:t xml:space="preserve"> </w:t>
      </w:r>
      <w:proofErr w:type="spellStart"/>
      <w:r>
        <w:t>begeren</w:t>
      </w:r>
      <w:proofErr w:type="spellEnd"/>
      <w:r>
        <w:t xml:space="preserve"> </w:t>
      </w:r>
      <w:proofErr w:type="spellStart"/>
      <w:r>
        <w:t>sye</w:t>
      </w:r>
      <w:proofErr w:type="spellEnd"/>
      <w:r>
        <w:t xml:space="preserve"> darüber / zeigen auch zwar </w:t>
      </w:r>
      <w:proofErr w:type="spellStart"/>
      <w:r>
        <w:t>grund</w:t>
      </w:r>
      <w:proofErr w:type="spellEnd"/>
      <w:r>
        <w:t xml:space="preserve"> gnug an / ob </w:t>
      </w:r>
      <w:proofErr w:type="spellStart"/>
      <w:r>
        <w:t>sye</w:t>
      </w:r>
      <w:proofErr w:type="spellEnd"/>
      <w:r>
        <w:t xml:space="preserve"> </w:t>
      </w:r>
      <w:proofErr w:type="spellStart"/>
      <w:r>
        <w:t>wol</w:t>
      </w:r>
      <w:proofErr w:type="spellEnd"/>
      <w:r>
        <w:t xml:space="preserve"> im schreiben </w:t>
      </w:r>
      <w:proofErr w:type="spellStart"/>
      <w:r>
        <w:t>nit</w:t>
      </w:r>
      <w:proofErr w:type="spellEnd"/>
      <w:r>
        <w:t xml:space="preserve"> so </w:t>
      </w:r>
      <w:proofErr w:type="spellStart"/>
      <w:r>
        <w:t>ser</w:t>
      </w:r>
      <w:proofErr w:type="spellEnd"/>
      <w:r>
        <w:t xml:space="preserve"> trotzen </w:t>
      </w:r>
      <w:proofErr w:type="spellStart"/>
      <w:r>
        <w:t>unn</w:t>
      </w:r>
      <w:proofErr w:type="spellEnd"/>
      <w:r>
        <w:t xml:space="preserve"> </w:t>
      </w:r>
      <w:proofErr w:type="spellStart"/>
      <w:r>
        <w:t>bochen</w:t>
      </w:r>
      <w:proofErr w:type="spellEnd"/>
      <w:r>
        <w:t xml:space="preserve"> / dann </w:t>
      </w:r>
      <w:proofErr w:type="spellStart"/>
      <w:r>
        <w:t>sye</w:t>
      </w:r>
      <w:proofErr w:type="spellEnd"/>
      <w:r>
        <w:t xml:space="preserve"> vom Paulo </w:t>
      </w:r>
      <w:proofErr w:type="spellStart"/>
      <w:r>
        <w:t>gelert</w:t>
      </w:r>
      <w:proofErr w:type="spellEnd"/>
      <w:r>
        <w:t xml:space="preserve"> haben </w:t>
      </w:r>
      <w:proofErr w:type="spellStart"/>
      <w:r>
        <w:t>mti</w:t>
      </w:r>
      <w:proofErr w:type="spellEnd"/>
      <w:r>
        <w:t xml:space="preserve"> </w:t>
      </w:r>
      <w:proofErr w:type="spellStart"/>
      <w:r>
        <w:t>forcht</w:t>
      </w:r>
      <w:proofErr w:type="spellEnd"/>
      <w:r>
        <w:t xml:space="preserve"> </w:t>
      </w:r>
      <w:proofErr w:type="spellStart"/>
      <w:r>
        <w:t>unn</w:t>
      </w:r>
      <w:proofErr w:type="spellEnd"/>
      <w:r>
        <w:t xml:space="preserve"> zittern / </w:t>
      </w:r>
      <w:proofErr w:type="spellStart"/>
      <w:r>
        <w:t>Dz</w:t>
      </w:r>
      <w:proofErr w:type="spellEnd"/>
      <w:r>
        <w:t xml:space="preserve"> </w:t>
      </w:r>
      <w:proofErr w:type="spellStart"/>
      <w:r>
        <w:t>heylig</w:t>
      </w:r>
      <w:proofErr w:type="spellEnd"/>
      <w:r>
        <w:t xml:space="preserve"> </w:t>
      </w:r>
      <w:proofErr w:type="spellStart"/>
      <w:r>
        <w:t>theür</w:t>
      </w:r>
      <w:proofErr w:type="spellEnd"/>
      <w:r>
        <w:t xml:space="preserve"> </w:t>
      </w:r>
      <w:proofErr w:type="spellStart"/>
      <w:r>
        <w:t>gots</w:t>
      </w:r>
      <w:proofErr w:type="spellEnd"/>
      <w:r>
        <w:t xml:space="preserve"> </w:t>
      </w:r>
      <w:proofErr w:type="spellStart"/>
      <w:r>
        <w:t>wort</w:t>
      </w:r>
      <w:proofErr w:type="spellEnd"/>
      <w:r>
        <w:t xml:space="preserve"> </w:t>
      </w:r>
      <w:proofErr w:type="spellStart"/>
      <w:r>
        <w:t>handlen</w:t>
      </w:r>
      <w:proofErr w:type="spellEnd"/>
      <w:r>
        <w:t xml:space="preserve"> / </w:t>
      </w:r>
      <w:proofErr w:type="spellStart"/>
      <w:r>
        <w:t>diß</w:t>
      </w:r>
      <w:proofErr w:type="spellEnd"/>
      <w:r>
        <w:t xml:space="preserve"> </w:t>
      </w:r>
      <w:proofErr w:type="spellStart"/>
      <w:r>
        <w:t>fint</w:t>
      </w:r>
      <w:proofErr w:type="spellEnd"/>
      <w:r>
        <w:t xml:space="preserve"> man in </w:t>
      </w:r>
      <w:proofErr w:type="spellStart"/>
      <w:r>
        <w:t>iren</w:t>
      </w:r>
      <w:proofErr w:type="spellEnd"/>
      <w:r>
        <w:t xml:space="preserve"> </w:t>
      </w:r>
      <w:proofErr w:type="spellStart"/>
      <w:r>
        <w:t>buechern</w:t>
      </w:r>
      <w:proofErr w:type="spellEnd"/>
      <w:r>
        <w:t xml:space="preserve">. Aber so je </w:t>
      </w:r>
      <w:proofErr w:type="spellStart"/>
      <w:r>
        <w:t>diser</w:t>
      </w:r>
      <w:proofErr w:type="spellEnd"/>
      <w:r>
        <w:t xml:space="preserve"> </w:t>
      </w:r>
      <w:proofErr w:type="spellStart"/>
      <w:r>
        <w:t>schluß</w:t>
      </w:r>
      <w:proofErr w:type="spellEnd"/>
      <w:r>
        <w:t xml:space="preserve"> des Luth. </w:t>
      </w:r>
      <w:proofErr w:type="spellStart"/>
      <w:r>
        <w:t>gelsten</w:t>
      </w:r>
      <w:proofErr w:type="spellEnd"/>
      <w:r>
        <w:t xml:space="preserve"> </w:t>
      </w:r>
      <w:proofErr w:type="spellStart"/>
      <w:r>
        <w:t>solte</w:t>
      </w:r>
      <w:proofErr w:type="spellEnd"/>
      <w:r>
        <w:t xml:space="preserve"> / wurde </w:t>
      </w:r>
      <w:proofErr w:type="spellStart"/>
      <w:r>
        <w:t>erwisen</w:t>
      </w:r>
      <w:proofErr w:type="spellEnd"/>
      <w:r>
        <w:t xml:space="preserve"> / </w:t>
      </w:r>
      <w:proofErr w:type="spellStart"/>
      <w:r>
        <w:t>dz</w:t>
      </w:r>
      <w:proofErr w:type="spellEnd"/>
      <w:r>
        <w:t xml:space="preserve"> er auch den geist </w:t>
      </w:r>
      <w:proofErr w:type="spellStart"/>
      <w:r>
        <w:t>gottes</w:t>
      </w:r>
      <w:proofErr w:type="spellEnd"/>
      <w:r>
        <w:t xml:space="preserve"> </w:t>
      </w:r>
      <w:proofErr w:type="spellStart"/>
      <w:r>
        <w:t>nit</w:t>
      </w:r>
      <w:proofErr w:type="spellEnd"/>
      <w:r>
        <w:t xml:space="preserve"> </w:t>
      </w:r>
      <w:proofErr w:type="spellStart"/>
      <w:r>
        <w:t>gehebt</w:t>
      </w:r>
      <w:proofErr w:type="spellEnd"/>
      <w:r>
        <w:t xml:space="preserve"> </w:t>
      </w:r>
      <w:proofErr w:type="spellStart"/>
      <w:r>
        <w:t>het</w:t>
      </w:r>
      <w:proofErr w:type="spellEnd"/>
      <w:r>
        <w:t xml:space="preserve"> / do er nichts dann das </w:t>
      </w:r>
      <w:proofErr w:type="spellStart"/>
      <w:r>
        <w:t>gwiß</w:t>
      </w:r>
      <w:proofErr w:type="spellEnd"/>
      <w:r>
        <w:t xml:space="preserve"> </w:t>
      </w:r>
      <w:proofErr w:type="spellStart"/>
      <w:r>
        <w:t>evangelium</w:t>
      </w:r>
      <w:proofErr w:type="spellEnd"/>
      <w:r>
        <w:t xml:space="preserve"> Jesu Christi </w:t>
      </w:r>
      <w:proofErr w:type="spellStart"/>
      <w:r>
        <w:t>geschriben</w:t>
      </w:r>
      <w:proofErr w:type="spellEnd"/>
      <w:r>
        <w:t xml:space="preserve"> hat / dann er sich </w:t>
      </w:r>
      <w:proofErr w:type="spellStart"/>
      <w:r>
        <w:t>anfencklich</w:t>
      </w:r>
      <w:proofErr w:type="spellEnd"/>
      <w:r>
        <w:t xml:space="preserve"> gar </w:t>
      </w:r>
      <w:proofErr w:type="spellStart"/>
      <w:r>
        <w:t>vil</w:t>
      </w:r>
      <w:proofErr w:type="spellEnd"/>
      <w:r>
        <w:t xml:space="preserve"> </w:t>
      </w:r>
      <w:proofErr w:type="spellStart"/>
      <w:r>
        <w:t>mer</w:t>
      </w:r>
      <w:proofErr w:type="spellEnd"/>
      <w:r>
        <w:t xml:space="preserve"> gegen dem </w:t>
      </w:r>
      <w:proofErr w:type="spellStart"/>
      <w:r>
        <w:t>bapst</w:t>
      </w:r>
      <w:proofErr w:type="spellEnd"/>
      <w:r>
        <w:t xml:space="preserve"> / und </w:t>
      </w:r>
      <w:proofErr w:type="spellStart"/>
      <w:r>
        <w:t>ergsten</w:t>
      </w:r>
      <w:proofErr w:type="spellEnd"/>
      <w:r>
        <w:t xml:space="preserve"> finden d </w:t>
      </w:r>
      <w:proofErr w:type="spellStart"/>
      <w:r>
        <w:t>worheit</w:t>
      </w:r>
      <w:proofErr w:type="spellEnd"/>
      <w:r>
        <w:t xml:space="preserve"> begeben hat / </w:t>
      </w:r>
      <w:proofErr w:type="spellStart"/>
      <w:r>
        <w:t>unn</w:t>
      </w:r>
      <w:proofErr w:type="spellEnd"/>
      <w:r>
        <w:t xml:space="preserve"> fürgeben / er </w:t>
      </w:r>
      <w:proofErr w:type="spellStart"/>
      <w:r>
        <w:t>schrib</w:t>
      </w:r>
      <w:proofErr w:type="spellEnd"/>
      <w:r>
        <w:t xml:space="preserve"> nur die </w:t>
      </w:r>
      <w:proofErr w:type="spellStart"/>
      <w:r>
        <w:t>worheit</w:t>
      </w:r>
      <w:proofErr w:type="spellEnd"/>
      <w:r>
        <w:t xml:space="preserve"> zu erforschen / dann sich noch </w:t>
      </w:r>
      <w:proofErr w:type="spellStart"/>
      <w:r>
        <w:t>dise</w:t>
      </w:r>
      <w:proofErr w:type="spellEnd"/>
      <w:r>
        <w:t xml:space="preserve"> gegen aller </w:t>
      </w:r>
      <w:proofErr w:type="spellStart"/>
      <w:r>
        <w:t>welt</w:t>
      </w:r>
      <w:proofErr w:type="spellEnd"/>
      <w:r>
        <w:t xml:space="preserve"> / auch gegen </w:t>
      </w:r>
      <w:proofErr w:type="spellStart"/>
      <w:r>
        <w:t>jm</w:t>
      </w:r>
      <w:proofErr w:type="spellEnd"/>
      <w:r>
        <w:t xml:space="preserve"> dem Luther </w:t>
      </w:r>
      <w:proofErr w:type="spellStart"/>
      <w:r>
        <w:t>selbs</w:t>
      </w:r>
      <w:proofErr w:type="spellEnd"/>
      <w:r>
        <w:t xml:space="preserve"> / d doch in </w:t>
      </w:r>
      <w:proofErr w:type="spellStart"/>
      <w:r>
        <w:t>ußlegung</w:t>
      </w:r>
      <w:proofErr w:type="spellEnd"/>
      <w:r>
        <w:t xml:space="preserve"> d </w:t>
      </w:r>
      <w:proofErr w:type="spellStart"/>
      <w:r>
        <w:t>geschrifft</w:t>
      </w:r>
      <w:proofErr w:type="spellEnd"/>
      <w:r>
        <w:t xml:space="preserve"> </w:t>
      </w:r>
      <w:proofErr w:type="spellStart"/>
      <w:r>
        <w:t>groesser</w:t>
      </w:r>
      <w:proofErr w:type="spellEnd"/>
      <w:r>
        <w:t xml:space="preserve"> </w:t>
      </w:r>
      <w:proofErr w:type="spellStart"/>
      <w:r>
        <w:t>sit</w:t>
      </w:r>
      <w:proofErr w:type="spellEnd"/>
      <w:r>
        <w:t xml:space="preserve"> dann wir </w:t>
      </w:r>
      <w:proofErr w:type="spellStart"/>
      <w:r>
        <w:t>jemans</w:t>
      </w:r>
      <w:proofErr w:type="spellEnd"/>
      <w:r>
        <w:t xml:space="preserve"> in </w:t>
      </w:r>
      <w:proofErr w:type="spellStart"/>
      <w:r>
        <w:t>vil</w:t>
      </w:r>
      <w:proofErr w:type="spellEnd"/>
      <w:r>
        <w:t xml:space="preserve"> hundert </w:t>
      </w:r>
      <w:proofErr w:type="spellStart"/>
      <w:r>
        <w:t>jaren</w:t>
      </w:r>
      <w:proofErr w:type="spellEnd"/>
      <w:r>
        <w:t xml:space="preserve"> </w:t>
      </w:r>
      <w:proofErr w:type="spellStart"/>
      <w:r>
        <w:t>gehebt</w:t>
      </w:r>
      <w:proofErr w:type="spellEnd"/>
      <w:r>
        <w:t xml:space="preserve"> haben / begeben haben. </w:t>
      </w:r>
      <w:proofErr w:type="spellStart"/>
      <w:r>
        <w:t>Worlich</w:t>
      </w:r>
      <w:proofErr w:type="spellEnd"/>
      <w:r>
        <w:t xml:space="preserve"> D. Luther hat sich hie einen </w:t>
      </w:r>
      <w:proofErr w:type="spellStart"/>
      <w:r>
        <w:t>menschen</w:t>
      </w:r>
      <w:proofErr w:type="spellEnd"/>
      <w:r>
        <w:t xml:space="preserve"> </w:t>
      </w:r>
      <w:proofErr w:type="spellStart"/>
      <w:r>
        <w:t>bewisen</w:t>
      </w:r>
      <w:proofErr w:type="spellEnd"/>
      <w:r>
        <w:t xml:space="preserve"> / wie an </w:t>
      </w:r>
      <w:proofErr w:type="spellStart"/>
      <w:r>
        <w:t>vil</w:t>
      </w:r>
      <w:proofErr w:type="spellEnd"/>
      <w:r>
        <w:t xml:space="preserve"> andren orten </w:t>
      </w:r>
      <w:proofErr w:type="spellStart"/>
      <w:r>
        <w:t>mer</w:t>
      </w:r>
      <w:proofErr w:type="spellEnd"/>
      <w:r>
        <w:t xml:space="preserve">. </w:t>
      </w:r>
    </w:p>
    <w:p w14:paraId="2FBA976B" w14:textId="77777777" w:rsidR="00536190" w:rsidRDefault="00536190" w:rsidP="00536190">
      <w:pPr>
        <w:pStyle w:val="StandardWeb"/>
      </w:pPr>
      <w:r>
        <w:t xml:space="preserve">Zum letzten </w:t>
      </w:r>
      <w:proofErr w:type="spellStart"/>
      <w:r>
        <w:t>ermanet</w:t>
      </w:r>
      <w:proofErr w:type="spellEnd"/>
      <w:r>
        <w:t xml:space="preserve"> er / das man sich vor </w:t>
      </w:r>
      <w:proofErr w:type="spellStart"/>
      <w:r>
        <w:t>dißer</w:t>
      </w:r>
      <w:proofErr w:type="spellEnd"/>
      <w:r>
        <w:t xml:space="preserve"> Carol. Zwingli / </w:t>
      </w:r>
      <w:proofErr w:type="spellStart"/>
      <w:r>
        <w:t>unn</w:t>
      </w:r>
      <w:proofErr w:type="spellEnd"/>
      <w:r>
        <w:t xml:space="preserve"> deren glichen </w:t>
      </w:r>
      <w:proofErr w:type="spellStart"/>
      <w:r>
        <w:t>meinung</w:t>
      </w:r>
      <w:proofErr w:type="spellEnd"/>
      <w:r>
        <w:t xml:space="preserve"> </w:t>
      </w:r>
      <w:proofErr w:type="spellStart"/>
      <w:r>
        <w:t>huete</w:t>
      </w:r>
      <w:proofErr w:type="spellEnd"/>
      <w:r>
        <w:t xml:space="preserve"> / </w:t>
      </w:r>
      <w:proofErr w:type="spellStart"/>
      <w:r>
        <w:t>dz</w:t>
      </w:r>
      <w:proofErr w:type="spellEnd"/>
      <w:r>
        <w:t xml:space="preserve"> </w:t>
      </w:r>
      <w:proofErr w:type="spellStart"/>
      <w:r>
        <w:t>vstand</w:t>
      </w:r>
      <w:proofErr w:type="spellEnd"/>
      <w:r>
        <w:t xml:space="preserve"> / so fern </w:t>
      </w:r>
      <w:proofErr w:type="spellStart"/>
      <w:r>
        <w:t>sye</w:t>
      </w:r>
      <w:proofErr w:type="spellEnd"/>
      <w:r>
        <w:t xml:space="preserve"> </w:t>
      </w:r>
      <w:proofErr w:type="spellStart"/>
      <w:r>
        <w:t>ire</w:t>
      </w:r>
      <w:proofErr w:type="spellEnd"/>
      <w:r>
        <w:t xml:space="preserve"> </w:t>
      </w:r>
      <w:proofErr w:type="spellStart"/>
      <w:r>
        <w:t>meinung</w:t>
      </w:r>
      <w:proofErr w:type="spellEnd"/>
      <w:r>
        <w:t xml:space="preserve"> </w:t>
      </w:r>
      <w:proofErr w:type="spellStart"/>
      <w:r>
        <w:t>one</w:t>
      </w:r>
      <w:proofErr w:type="spellEnd"/>
      <w:r>
        <w:t xml:space="preserve"> </w:t>
      </w:r>
      <w:proofErr w:type="spellStart"/>
      <w:r>
        <w:t>wort</w:t>
      </w:r>
      <w:proofErr w:type="spellEnd"/>
      <w:r>
        <w:t xml:space="preserve"> setzen / </w:t>
      </w:r>
      <w:proofErr w:type="spellStart"/>
      <w:r>
        <w:t>vacht</w:t>
      </w:r>
      <w:proofErr w:type="spellEnd"/>
      <w:r>
        <w:t xml:space="preserve"> aber du Christlicher </w:t>
      </w:r>
      <w:proofErr w:type="spellStart"/>
      <w:r>
        <w:t>leser</w:t>
      </w:r>
      <w:proofErr w:type="spellEnd"/>
      <w:r>
        <w:t xml:space="preserve"> </w:t>
      </w:r>
      <w:proofErr w:type="spellStart"/>
      <w:r>
        <w:t>niemans</w:t>
      </w:r>
      <w:proofErr w:type="spellEnd"/>
      <w:r>
        <w:t xml:space="preserve"> </w:t>
      </w:r>
      <w:proofErr w:type="spellStart"/>
      <w:r>
        <w:t>prophecy</w:t>
      </w:r>
      <w:proofErr w:type="spellEnd"/>
      <w:r>
        <w:t xml:space="preserve">. Es ist noch </w:t>
      </w:r>
      <w:proofErr w:type="spellStart"/>
      <w:r>
        <w:t>vil</w:t>
      </w:r>
      <w:proofErr w:type="spellEnd"/>
      <w:r>
        <w:t xml:space="preserve"> </w:t>
      </w:r>
      <w:proofErr w:type="spellStart"/>
      <w:r>
        <w:t>worheit</w:t>
      </w:r>
      <w:proofErr w:type="spellEnd"/>
      <w:r>
        <w:t xml:space="preserve"> / die auch d Luther </w:t>
      </w:r>
      <w:proofErr w:type="spellStart"/>
      <w:r>
        <w:t>nit</w:t>
      </w:r>
      <w:proofErr w:type="spellEnd"/>
      <w:r>
        <w:t xml:space="preserve"> weiß. </w:t>
      </w:r>
      <w:proofErr w:type="spellStart"/>
      <w:r>
        <w:t>Sond</w:t>
      </w:r>
      <w:proofErr w:type="spellEnd"/>
      <w:r>
        <w:t xml:space="preserve"> bitt </w:t>
      </w:r>
      <w:proofErr w:type="spellStart"/>
      <w:r>
        <w:t>gott</w:t>
      </w:r>
      <w:proofErr w:type="spellEnd"/>
      <w:r>
        <w:t xml:space="preserve"> </w:t>
      </w:r>
      <w:proofErr w:type="spellStart"/>
      <w:r>
        <w:t>umm</w:t>
      </w:r>
      <w:proofErr w:type="spellEnd"/>
      <w:r>
        <w:t xml:space="preserve"> </w:t>
      </w:r>
      <w:proofErr w:type="spellStart"/>
      <w:r>
        <w:t>gnad</w:t>
      </w:r>
      <w:proofErr w:type="spellEnd"/>
      <w:r>
        <w:t xml:space="preserve"> / zu erkennen welche </w:t>
      </w:r>
      <w:proofErr w:type="spellStart"/>
      <w:r>
        <w:t>prophecy</w:t>
      </w:r>
      <w:proofErr w:type="spellEnd"/>
      <w:r>
        <w:t xml:space="preserve"> dem glauben </w:t>
      </w:r>
      <w:proofErr w:type="spellStart"/>
      <w:r>
        <w:t>aenlich</w:t>
      </w:r>
      <w:proofErr w:type="spellEnd"/>
      <w:r>
        <w:t xml:space="preserve"> sey / und </w:t>
      </w:r>
      <w:proofErr w:type="spellStart"/>
      <w:r>
        <w:t>reylich</w:t>
      </w:r>
      <w:proofErr w:type="spellEnd"/>
      <w:r>
        <w:t xml:space="preserve"> </w:t>
      </w:r>
      <w:proofErr w:type="spellStart"/>
      <w:r>
        <w:t>wirt</w:t>
      </w:r>
      <w:proofErr w:type="spellEnd"/>
      <w:r>
        <w:t xml:space="preserve"> weder Luth. noch </w:t>
      </w:r>
      <w:proofErr w:type="spellStart"/>
      <w:r>
        <w:t>jeman</w:t>
      </w:r>
      <w:proofErr w:type="spellEnd"/>
      <w:r>
        <w:t xml:space="preserve"> der lebt / </w:t>
      </w:r>
      <w:proofErr w:type="spellStart"/>
      <w:r>
        <w:t>erwisen</w:t>
      </w:r>
      <w:proofErr w:type="spellEnd"/>
      <w:r>
        <w:t xml:space="preserve"> / </w:t>
      </w:r>
      <w:proofErr w:type="spellStart"/>
      <w:r>
        <w:t>dz</w:t>
      </w:r>
      <w:proofErr w:type="spellEnd"/>
      <w:r>
        <w:t xml:space="preserve"> </w:t>
      </w:r>
      <w:proofErr w:type="spellStart"/>
      <w:r>
        <w:t>Oecolampadij</w:t>
      </w:r>
      <w:proofErr w:type="spellEnd"/>
      <w:r>
        <w:t xml:space="preserve"> und Zwinglis </w:t>
      </w:r>
      <w:proofErr w:type="spellStart"/>
      <w:r>
        <w:t>prophecy</w:t>
      </w:r>
      <w:proofErr w:type="spellEnd"/>
      <w:r>
        <w:t xml:space="preserve"> in </w:t>
      </w:r>
      <w:proofErr w:type="spellStart"/>
      <w:r>
        <w:t>disem</w:t>
      </w:r>
      <w:proofErr w:type="spellEnd"/>
      <w:r>
        <w:t xml:space="preserve"> </w:t>
      </w:r>
      <w:proofErr w:type="spellStart"/>
      <w:r>
        <w:t>puncten</w:t>
      </w:r>
      <w:proofErr w:type="spellEnd"/>
      <w:r>
        <w:t xml:space="preserve"> / dem glauben </w:t>
      </w:r>
      <w:proofErr w:type="spellStart"/>
      <w:r>
        <w:t>unaenlich</w:t>
      </w:r>
      <w:proofErr w:type="spellEnd"/>
      <w:r>
        <w:t xml:space="preserve"> sey. </w:t>
      </w:r>
    </w:p>
    <w:p w14:paraId="244FAB0E" w14:textId="77777777" w:rsidR="00536190" w:rsidRDefault="00536190" w:rsidP="00536190">
      <w:pPr>
        <w:pStyle w:val="StandardWeb"/>
      </w:pPr>
      <w:proofErr w:type="spellStart"/>
      <w:r>
        <w:t>Carolstat</w:t>
      </w:r>
      <w:proofErr w:type="spellEnd"/>
      <w:r>
        <w:t xml:space="preserve"> meldet auch / er hab </w:t>
      </w:r>
      <w:proofErr w:type="spellStart"/>
      <w:r>
        <w:t>gehoert</w:t>
      </w:r>
      <w:proofErr w:type="spellEnd"/>
      <w:r>
        <w:t xml:space="preserve"> / </w:t>
      </w:r>
      <w:proofErr w:type="spellStart"/>
      <w:r>
        <w:t>dz</w:t>
      </w:r>
      <w:proofErr w:type="spellEnd"/>
      <w:r>
        <w:t xml:space="preserve"> </w:t>
      </w:r>
      <w:proofErr w:type="spellStart"/>
      <w:r>
        <w:t>Zwinglius</w:t>
      </w:r>
      <w:proofErr w:type="spellEnd"/>
      <w:r>
        <w:t xml:space="preserve"> seine </w:t>
      </w:r>
      <w:proofErr w:type="spellStart"/>
      <w:r>
        <w:t>meinung</w:t>
      </w:r>
      <w:proofErr w:type="spellEnd"/>
      <w:r>
        <w:t xml:space="preserve"> recht erkenne / sag aber / da </w:t>
      </w:r>
      <w:proofErr w:type="spellStart"/>
      <w:r>
        <w:t>sye</w:t>
      </w:r>
      <w:proofErr w:type="spellEnd"/>
      <w:r>
        <w:t xml:space="preserve"> </w:t>
      </w:r>
      <w:proofErr w:type="spellStart"/>
      <w:r>
        <w:t>nit</w:t>
      </w:r>
      <w:proofErr w:type="spellEnd"/>
      <w:r>
        <w:t xml:space="preserve"> folge </w:t>
      </w:r>
      <w:proofErr w:type="spellStart"/>
      <w:r>
        <w:t>uß</w:t>
      </w:r>
      <w:proofErr w:type="spellEnd"/>
      <w:r>
        <w:t xml:space="preserve"> der </w:t>
      </w:r>
      <w:proofErr w:type="spellStart"/>
      <w:r>
        <w:t>schrifften</w:t>
      </w:r>
      <w:proofErr w:type="spellEnd"/>
      <w:r>
        <w:t xml:space="preserve"> die er </w:t>
      </w:r>
      <w:proofErr w:type="spellStart"/>
      <w:r>
        <w:t>eingefuert</w:t>
      </w:r>
      <w:proofErr w:type="spellEnd"/>
      <w:r>
        <w:t xml:space="preserve"> hab / daran hat er unrecht </w:t>
      </w:r>
      <w:proofErr w:type="spellStart"/>
      <w:r>
        <w:t>gehoert</w:t>
      </w:r>
      <w:proofErr w:type="spellEnd"/>
      <w:r>
        <w:t xml:space="preserve"> / Allein sine gezwungene </w:t>
      </w:r>
      <w:proofErr w:type="spellStart"/>
      <w:r>
        <w:t>unn</w:t>
      </w:r>
      <w:proofErr w:type="spellEnd"/>
      <w:r>
        <w:t xml:space="preserve"> ungewisse </w:t>
      </w:r>
      <w:proofErr w:type="spellStart"/>
      <w:r>
        <w:t>außlegung</w:t>
      </w:r>
      <w:proofErr w:type="spellEnd"/>
      <w:r>
        <w:t xml:space="preserve"> </w:t>
      </w:r>
      <w:proofErr w:type="spellStart"/>
      <w:r>
        <w:t>diser</w:t>
      </w:r>
      <w:proofErr w:type="spellEnd"/>
      <w:r>
        <w:t xml:space="preserve"> </w:t>
      </w:r>
      <w:proofErr w:type="spellStart"/>
      <w:r>
        <w:t>wort</w:t>
      </w:r>
      <w:proofErr w:type="spellEnd"/>
      <w:r>
        <w:t xml:space="preserve"> / </w:t>
      </w:r>
      <w:proofErr w:type="spellStart"/>
      <w:r>
        <w:t>diß</w:t>
      </w:r>
      <w:proofErr w:type="spellEnd"/>
      <w:r>
        <w:t xml:space="preserve"> ist mein </w:t>
      </w:r>
      <w:proofErr w:type="spellStart"/>
      <w:r>
        <w:t>leyb</w:t>
      </w:r>
      <w:proofErr w:type="spellEnd"/>
      <w:r>
        <w:t xml:space="preserve"> / </w:t>
      </w:r>
      <w:proofErr w:type="spellStart"/>
      <w:r>
        <w:t>verwirfft</w:t>
      </w:r>
      <w:proofErr w:type="spellEnd"/>
      <w:r>
        <w:t xml:space="preserve"> er / Auch sein </w:t>
      </w:r>
      <w:proofErr w:type="spellStart"/>
      <w:r>
        <w:t>dunckel</w:t>
      </w:r>
      <w:proofErr w:type="spellEnd"/>
      <w:r>
        <w:t xml:space="preserve"> </w:t>
      </w:r>
      <w:proofErr w:type="spellStart"/>
      <w:r>
        <w:t>unn</w:t>
      </w:r>
      <w:proofErr w:type="spellEnd"/>
      <w:r>
        <w:t xml:space="preserve"> </w:t>
      </w:r>
      <w:proofErr w:type="spellStart"/>
      <w:r>
        <w:t>unfeüntlichs</w:t>
      </w:r>
      <w:proofErr w:type="spellEnd"/>
      <w:r>
        <w:t xml:space="preserve"> </w:t>
      </w:r>
      <w:proofErr w:type="spellStart"/>
      <w:r>
        <w:t>schriben</w:t>
      </w:r>
      <w:proofErr w:type="spellEnd"/>
      <w:r>
        <w:t xml:space="preserve"> / hat </w:t>
      </w:r>
      <w:proofErr w:type="spellStart"/>
      <w:r>
        <w:t>jm</w:t>
      </w:r>
      <w:proofErr w:type="spellEnd"/>
      <w:r>
        <w:t xml:space="preserve"> / und </w:t>
      </w:r>
      <w:proofErr w:type="spellStart"/>
      <w:r>
        <w:t>vilen</w:t>
      </w:r>
      <w:proofErr w:type="spellEnd"/>
      <w:r>
        <w:t xml:space="preserve"> andren </w:t>
      </w:r>
      <w:proofErr w:type="spellStart"/>
      <w:r>
        <w:t>nit</w:t>
      </w:r>
      <w:proofErr w:type="spellEnd"/>
      <w:r>
        <w:t xml:space="preserve"> gefallen. </w:t>
      </w:r>
      <w:proofErr w:type="spellStart"/>
      <w:r>
        <w:t>Sunst</w:t>
      </w:r>
      <w:proofErr w:type="spellEnd"/>
      <w:r>
        <w:t xml:space="preserve"> </w:t>
      </w:r>
      <w:proofErr w:type="spellStart"/>
      <w:r>
        <w:t>solte</w:t>
      </w:r>
      <w:proofErr w:type="spellEnd"/>
      <w:r>
        <w:t xml:space="preserve"> Carol. </w:t>
      </w:r>
      <w:proofErr w:type="spellStart"/>
      <w:r>
        <w:t>woellen</w:t>
      </w:r>
      <w:proofErr w:type="spellEnd"/>
      <w:r>
        <w:t xml:space="preserve"> / das </w:t>
      </w:r>
      <w:proofErr w:type="spellStart"/>
      <w:r>
        <w:t>nieman</w:t>
      </w:r>
      <w:proofErr w:type="spellEnd"/>
      <w:r>
        <w:t xml:space="preserve"> im ein </w:t>
      </w:r>
      <w:proofErr w:type="spellStart"/>
      <w:r>
        <w:t>unbillicher</w:t>
      </w:r>
      <w:proofErr w:type="spellEnd"/>
      <w:r>
        <w:t xml:space="preserve"> </w:t>
      </w:r>
      <w:proofErr w:type="spellStart"/>
      <w:r>
        <w:t>richter</w:t>
      </w:r>
      <w:proofErr w:type="spellEnd"/>
      <w:r>
        <w:t xml:space="preserve"> </w:t>
      </w:r>
      <w:proofErr w:type="spellStart"/>
      <w:r>
        <w:t>were</w:t>
      </w:r>
      <w:proofErr w:type="spellEnd"/>
      <w:r>
        <w:t xml:space="preserve"> gewesen / </w:t>
      </w:r>
      <w:proofErr w:type="spellStart"/>
      <w:r>
        <w:t>hett</w:t>
      </w:r>
      <w:proofErr w:type="spellEnd"/>
      <w:r>
        <w:t xml:space="preserve"> er dann </w:t>
      </w:r>
      <w:proofErr w:type="spellStart"/>
      <w:r>
        <w:t>selb</w:t>
      </w:r>
      <w:proofErr w:type="spellEnd"/>
      <w:r>
        <w:t xml:space="preserve"> </w:t>
      </w:r>
      <w:proofErr w:type="spellStart"/>
      <w:r>
        <w:t>gewoelt</w:t>
      </w:r>
      <w:proofErr w:type="spellEnd"/>
      <w:r>
        <w:t xml:space="preserve"> / </w:t>
      </w:r>
      <w:proofErr w:type="spellStart"/>
      <w:r>
        <w:t>were</w:t>
      </w:r>
      <w:proofErr w:type="spellEnd"/>
      <w:r>
        <w:t xml:space="preserve"> er </w:t>
      </w:r>
      <w:proofErr w:type="spellStart"/>
      <w:r>
        <w:t>wol</w:t>
      </w:r>
      <w:proofErr w:type="spellEnd"/>
      <w:r>
        <w:t xml:space="preserve"> </w:t>
      </w:r>
      <w:proofErr w:type="spellStart"/>
      <w:r>
        <w:t>ee</w:t>
      </w:r>
      <w:proofErr w:type="spellEnd"/>
      <w:r>
        <w:t xml:space="preserve"> zu </w:t>
      </w:r>
      <w:proofErr w:type="spellStart"/>
      <w:r>
        <w:t>rugen</w:t>
      </w:r>
      <w:proofErr w:type="spellEnd"/>
      <w:r>
        <w:t xml:space="preserve"> kommen. </w:t>
      </w:r>
    </w:p>
    <w:p w14:paraId="1F6200FE" w14:textId="77777777" w:rsidR="00536190" w:rsidRDefault="00536190" w:rsidP="00536190">
      <w:pPr>
        <w:pStyle w:val="StandardWeb"/>
      </w:pPr>
      <w:r>
        <w:t xml:space="preserve">Nun es hat </w:t>
      </w:r>
      <w:proofErr w:type="spellStart"/>
      <w:r>
        <w:t>gott</w:t>
      </w:r>
      <w:proofErr w:type="spellEnd"/>
      <w:r>
        <w:t xml:space="preserve"> also </w:t>
      </w:r>
      <w:proofErr w:type="spellStart"/>
      <w:r>
        <w:t>gfallen</w:t>
      </w:r>
      <w:proofErr w:type="spellEnd"/>
      <w:r>
        <w:t xml:space="preserve"> / </w:t>
      </w:r>
      <w:proofErr w:type="spellStart"/>
      <w:r>
        <w:t>spaltungen</w:t>
      </w:r>
      <w:proofErr w:type="spellEnd"/>
      <w:r>
        <w:t xml:space="preserve"> </w:t>
      </w:r>
      <w:proofErr w:type="spellStart"/>
      <w:r>
        <w:t>muessen</w:t>
      </w:r>
      <w:proofErr w:type="spellEnd"/>
      <w:r>
        <w:t xml:space="preserve"> sein / uff </w:t>
      </w:r>
      <w:proofErr w:type="spellStart"/>
      <w:r>
        <w:t>dz</w:t>
      </w:r>
      <w:proofErr w:type="spellEnd"/>
      <w:r>
        <w:t xml:space="preserve"> die </w:t>
      </w:r>
      <w:proofErr w:type="spellStart"/>
      <w:r>
        <w:t>bewert</w:t>
      </w:r>
      <w:proofErr w:type="spellEnd"/>
      <w:r>
        <w:t xml:space="preserve"> sind / offenbar </w:t>
      </w:r>
      <w:proofErr w:type="spellStart"/>
      <w:r>
        <w:t>under</w:t>
      </w:r>
      <w:proofErr w:type="spellEnd"/>
      <w:r>
        <w:t xml:space="preserve"> uns werden / spricht Paulus. Es ist </w:t>
      </w:r>
      <w:proofErr w:type="spellStart"/>
      <w:r>
        <w:t>zun</w:t>
      </w:r>
      <w:proofErr w:type="spellEnd"/>
      <w:r>
        <w:t xml:space="preserve"> </w:t>
      </w:r>
      <w:proofErr w:type="spellStart"/>
      <w:r>
        <w:t>ziten</w:t>
      </w:r>
      <w:proofErr w:type="spellEnd"/>
      <w:r>
        <w:t xml:space="preserve"> d </w:t>
      </w:r>
      <w:proofErr w:type="spellStart"/>
      <w:r>
        <w:t>apostlen</w:t>
      </w:r>
      <w:proofErr w:type="spellEnd"/>
      <w:r>
        <w:t xml:space="preserve"> auch also </w:t>
      </w:r>
      <w:proofErr w:type="spellStart"/>
      <w:r>
        <w:t>zugangen</w:t>
      </w:r>
      <w:proofErr w:type="spellEnd"/>
      <w:r>
        <w:t xml:space="preserve"> / </w:t>
      </w:r>
      <w:proofErr w:type="spellStart"/>
      <w:r>
        <w:t>Sathan</w:t>
      </w:r>
      <w:proofErr w:type="spellEnd"/>
      <w:r>
        <w:t xml:space="preserve"> und </w:t>
      </w:r>
      <w:proofErr w:type="spellStart"/>
      <w:r>
        <w:t>dz</w:t>
      </w:r>
      <w:proofErr w:type="spellEnd"/>
      <w:r>
        <w:t xml:space="preserve"> </w:t>
      </w:r>
      <w:proofErr w:type="spellStart"/>
      <w:r>
        <w:t>fleisch</w:t>
      </w:r>
      <w:proofErr w:type="spellEnd"/>
      <w:r>
        <w:t xml:space="preserve"> </w:t>
      </w:r>
      <w:proofErr w:type="spellStart"/>
      <w:r>
        <w:t>füren</w:t>
      </w:r>
      <w:proofErr w:type="spellEnd"/>
      <w:r>
        <w:t xml:space="preserve"> </w:t>
      </w:r>
      <w:proofErr w:type="spellStart"/>
      <w:r>
        <w:t>nit</w:t>
      </w:r>
      <w:proofErr w:type="spellEnd"/>
      <w:r>
        <w:t xml:space="preserve">. Zu Antiochia </w:t>
      </w:r>
      <w:proofErr w:type="spellStart"/>
      <w:r>
        <w:t>moechten</w:t>
      </w:r>
      <w:proofErr w:type="spellEnd"/>
      <w:r>
        <w:t xml:space="preserve"> Paulus und Barnabas </w:t>
      </w:r>
      <w:proofErr w:type="spellStart"/>
      <w:r>
        <w:t>nit</w:t>
      </w:r>
      <w:proofErr w:type="spellEnd"/>
      <w:r>
        <w:t xml:space="preserve"> erhalten / </w:t>
      </w:r>
      <w:proofErr w:type="spellStart"/>
      <w:r>
        <w:t>dz</w:t>
      </w:r>
      <w:proofErr w:type="spellEnd"/>
      <w:r>
        <w:t xml:space="preserve"> wir allein durch </w:t>
      </w:r>
      <w:proofErr w:type="spellStart"/>
      <w:r>
        <w:t>Chrsitum</w:t>
      </w:r>
      <w:proofErr w:type="spellEnd"/>
      <w:r>
        <w:t xml:space="preserve"> selig werden / So </w:t>
      </w:r>
      <w:proofErr w:type="spellStart"/>
      <w:r>
        <w:t>starck</w:t>
      </w:r>
      <w:proofErr w:type="spellEnd"/>
      <w:r>
        <w:t xml:space="preserve"> was </w:t>
      </w:r>
      <w:proofErr w:type="spellStart"/>
      <w:r>
        <w:t>ir</w:t>
      </w:r>
      <w:proofErr w:type="spellEnd"/>
      <w:r>
        <w:t xml:space="preserve"> </w:t>
      </w:r>
      <w:proofErr w:type="spellStart"/>
      <w:r>
        <w:t>widerparth</w:t>
      </w:r>
      <w:proofErr w:type="spellEnd"/>
      <w:r>
        <w:t xml:space="preserve"> / die do sagten / man </w:t>
      </w:r>
      <w:proofErr w:type="spellStart"/>
      <w:r>
        <w:t>moechte</w:t>
      </w:r>
      <w:proofErr w:type="spellEnd"/>
      <w:r>
        <w:t xml:space="preserve"> </w:t>
      </w:r>
      <w:proofErr w:type="spellStart"/>
      <w:r>
        <w:t>nit</w:t>
      </w:r>
      <w:proofErr w:type="spellEnd"/>
      <w:r>
        <w:t xml:space="preserve"> selig werden / man liesse sich dann </w:t>
      </w:r>
      <w:proofErr w:type="spellStart"/>
      <w:r>
        <w:t>bschneiden</w:t>
      </w:r>
      <w:proofErr w:type="spellEnd"/>
      <w:r>
        <w:t xml:space="preserve"> / nach </w:t>
      </w:r>
      <w:proofErr w:type="spellStart"/>
      <w:r>
        <w:t>wise</w:t>
      </w:r>
      <w:proofErr w:type="spellEnd"/>
      <w:r>
        <w:t xml:space="preserve"> Mosi / </w:t>
      </w:r>
      <w:proofErr w:type="spellStart"/>
      <w:r>
        <w:t>dz</w:t>
      </w:r>
      <w:proofErr w:type="spellEnd"/>
      <w:r>
        <w:t xml:space="preserve"> </w:t>
      </w:r>
      <w:proofErr w:type="spellStart"/>
      <w:r>
        <w:t>sye</w:t>
      </w:r>
      <w:proofErr w:type="spellEnd"/>
      <w:r>
        <w:t xml:space="preserve"> d </w:t>
      </w:r>
      <w:proofErr w:type="spellStart"/>
      <w:r>
        <w:t>sach</w:t>
      </w:r>
      <w:proofErr w:type="spellEnd"/>
      <w:r>
        <w:t xml:space="preserve"> </w:t>
      </w:r>
      <w:proofErr w:type="spellStart"/>
      <w:r>
        <w:t>miteinand</w:t>
      </w:r>
      <w:proofErr w:type="spellEnd"/>
      <w:r>
        <w:t xml:space="preserve"> für die </w:t>
      </w:r>
      <w:proofErr w:type="spellStart"/>
      <w:r>
        <w:t>apostel</w:t>
      </w:r>
      <w:proofErr w:type="spellEnd"/>
      <w:r>
        <w:t xml:space="preserve"> gen Jerusalem </w:t>
      </w:r>
      <w:proofErr w:type="spellStart"/>
      <w:r>
        <w:t>musten</w:t>
      </w:r>
      <w:proofErr w:type="spellEnd"/>
      <w:r>
        <w:t xml:space="preserve"> Act. 15. do dann auch </w:t>
      </w:r>
      <w:proofErr w:type="spellStart"/>
      <w:r>
        <w:t>erkant</w:t>
      </w:r>
      <w:proofErr w:type="spellEnd"/>
      <w:r>
        <w:t xml:space="preserve"> ward </w:t>
      </w:r>
      <w:proofErr w:type="spellStart"/>
      <w:r>
        <w:t>dz</w:t>
      </w:r>
      <w:proofErr w:type="spellEnd"/>
      <w:r>
        <w:t xml:space="preserve"> die </w:t>
      </w:r>
      <w:proofErr w:type="spellStart"/>
      <w:r>
        <w:t>heyden</w:t>
      </w:r>
      <w:proofErr w:type="spellEnd"/>
      <w:r>
        <w:t xml:space="preserve"> mit dem </w:t>
      </w:r>
      <w:proofErr w:type="spellStart"/>
      <w:r>
        <w:t>gsatz</w:t>
      </w:r>
      <w:proofErr w:type="spellEnd"/>
      <w:r>
        <w:t xml:space="preserve"> </w:t>
      </w:r>
      <w:proofErr w:type="spellStart"/>
      <w:r>
        <w:t>nit</w:t>
      </w:r>
      <w:proofErr w:type="spellEnd"/>
      <w:r>
        <w:t xml:space="preserve"> </w:t>
      </w:r>
      <w:proofErr w:type="spellStart"/>
      <w:r>
        <w:t>solten</w:t>
      </w:r>
      <w:proofErr w:type="spellEnd"/>
      <w:r>
        <w:t xml:space="preserve"> beschwert werden. </w:t>
      </w:r>
      <w:proofErr w:type="spellStart"/>
      <w:r>
        <w:t>Sihe</w:t>
      </w:r>
      <w:proofErr w:type="spellEnd"/>
      <w:r>
        <w:t xml:space="preserve"> also Christlicher </w:t>
      </w:r>
      <w:proofErr w:type="spellStart"/>
      <w:r>
        <w:t>leser</w:t>
      </w:r>
      <w:proofErr w:type="spellEnd"/>
      <w:r>
        <w:t xml:space="preserve"> ist es nie so </w:t>
      </w:r>
      <w:proofErr w:type="spellStart"/>
      <w:r>
        <w:t>wol</w:t>
      </w:r>
      <w:proofErr w:type="spellEnd"/>
      <w:r>
        <w:t xml:space="preserve"> in der </w:t>
      </w:r>
      <w:proofErr w:type="spellStart"/>
      <w:r>
        <w:t>kirchen</w:t>
      </w:r>
      <w:proofErr w:type="spellEnd"/>
      <w:r>
        <w:t xml:space="preserve"> gestanden / es sind </w:t>
      </w:r>
      <w:proofErr w:type="spellStart"/>
      <w:r>
        <w:t>zweiungen</w:t>
      </w:r>
      <w:proofErr w:type="spellEnd"/>
      <w:r>
        <w:t xml:space="preserve"> / </w:t>
      </w:r>
      <w:proofErr w:type="spellStart"/>
      <w:r>
        <w:t>unn</w:t>
      </w:r>
      <w:proofErr w:type="spellEnd"/>
      <w:r>
        <w:t xml:space="preserve"> </w:t>
      </w:r>
      <w:proofErr w:type="spellStart"/>
      <w:r>
        <w:t>ungliche</w:t>
      </w:r>
      <w:proofErr w:type="spellEnd"/>
      <w:r>
        <w:t xml:space="preserve"> </w:t>
      </w:r>
      <w:proofErr w:type="spellStart"/>
      <w:r>
        <w:t>leren</w:t>
      </w:r>
      <w:proofErr w:type="spellEnd"/>
      <w:r>
        <w:t xml:space="preserve"> gewesen / </w:t>
      </w:r>
      <w:proofErr w:type="spellStart"/>
      <w:r>
        <w:t>darumm</w:t>
      </w:r>
      <w:proofErr w:type="spellEnd"/>
      <w:r>
        <w:t xml:space="preserve"> </w:t>
      </w:r>
      <w:proofErr w:type="spellStart"/>
      <w:r>
        <w:t>soltu</w:t>
      </w:r>
      <w:proofErr w:type="spellEnd"/>
      <w:r>
        <w:t xml:space="preserve"> dich </w:t>
      </w:r>
      <w:proofErr w:type="spellStart"/>
      <w:r>
        <w:t>nit</w:t>
      </w:r>
      <w:proofErr w:type="spellEnd"/>
      <w:r>
        <w:t xml:space="preserve"> entsetzen / </w:t>
      </w:r>
      <w:proofErr w:type="spellStart"/>
      <w:r>
        <w:t>dz</w:t>
      </w:r>
      <w:proofErr w:type="spellEnd"/>
      <w:r>
        <w:t xml:space="preserve"> es zu unsern </w:t>
      </w:r>
      <w:proofErr w:type="spellStart"/>
      <w:r>
        <w:t>zeiten</w:t>
      </w:r>
      <w:proofErr w:type="spellEnd"/>
      <w:r>
        <w:t xml:space="preserve"> auch also zugeht. </w:t>
      </w:r>
      <w:proofErr w:type="spellStart"/>
      <w:r>
        <w:t>Sonder</w:t>
      </w:r>
      <w:proofErr w:type="spellEnd"/>
      <w:r>
        <w:t xml:space="preserve"> </w:t>
      </w:r>
      <w:proofErr w:type="spellStart"/>
      <w:r>
        <w:t>frewe</w:t>
      </w:r>
      <w:proofErr w:type="spellEnd"/>
      <w:r>
        <w:t xml:space="preserve"> dich / das </w:t>
      </w:r>
      <w:proofErr w:type="spellStart"/>
      <w:r>
        <w:t>zeüget</w:t>
      </w:r>
      <w:proofErr w:type="spellEnd"/>
      <w:r>
        <w:t xml:space="preserve"> auch / </w:t>
      </w:r>
      <w:proofErr w:type="spellStart"/>
      <w:r>
        <w:t>dz</w:t>
      </w:r>
      <w:proofErr w:type="spellEnd"/>
      <w:r>
        <w:t xml:space="preserve"> wir </w:t>
      </w:r>
      <w:proofErr w:type="spellStart"/>
      <w:r>
        <w:t>dz</w:t>
      </w:r>
      <w:proofErr w:type="spellEnd"/>
      <w:r>
        <w:t xml:space="preserve"> recht </w:t>
      </w:r>
      <w:proofErr w:type="spellStart"/>
      <w:r>
        <w:t>evangelium</w:t>
      </w:r>
      <w:proofErr w:type="spellEnd"/>
      <w:r>
        <w:t xml:space="preserve"> haben / das von </w:t>
      </w:r>
      <w:proofErr w:type="spellStart"/>
      <w:r>
        <w:t>ussen</w:t>
      </w:r>
      <w:proofErr w:type="spellEnd"/>
      <w:r>
        <w:t xml:space="preserve"> </w:t>
      </w:r>
      <w:proofErr w:type="spellStart"/>
      <w:r>
        <w:t>unn</w:t>
      </w:r>
      <w:proofErr w:type="spellEnd"/>
      <w:r>
        <w:t xml:space="preserve"> </w:t>
      </w:r>
      <w:proofErr w:type="spellStart"/>
      <w:r>
        <w:t>jnnen</w:t>
      </w:r>
      <w:proofErr w:type="spellEnd"/>
      <w:r>
        <w:t xml:space="preserve"> / </w:t>
      </w:r>
      <w:proofErr w:type="spellStart"/>
      <w:r>
        <w:t>dz</w:t>
      </w:r>
      <w:proofErr w:type="spellEnd"/>
      <w:r>
        <w:t xml:space="preserve"> ist von finden </w:t>
      </w:r>
      <w:proofErr w:type="spellStart"/>
      <w:r>
        <w:t>unn</w:t>
      </w:r>
      <w:proofErr w:type="spellEnd"/>
      <w:r>
        <w:t xml:space="preserve"> falschen </w:t>
      </w:r>
      <w:proofErr w:type="spellStart"/>
      <w:r>
        <w:t>bruedern</w:t>
      </w:r>
      <w:proofErr w:type="spellEnd"/>
      <w:r>
        <w:t xml:space="preserve"> / </w:t>
      </w:r>
      <w:proofErr w:type="spellStart"/>
      <w:r>
        <w:t>unn</w:t>
      </w:r>
      <w:proofErr w:type="spellEnd"/>
      <w:r>
        <w:t xml:space="preserve"> auch durch </w:t>
      </w:r>
      <w:proofErr w:type="spellStart"/>
      <w:r>
        <w:t>mißverstand</w:t>
      </w:r>
      <w:proofErr w:type="spellEnd"/>
      <w:r>
        <w:t xml:space="preserve"> und den rechten </w:t>
      </w:r>
      <w:proofErr w:type="spellStart"/>
      <w:r>
        <w:t>bruedern</w:t>
      </w:r>
      <w:proofErr w:type="spellEnd"/>
      <w:r>
        <w:t xml:space="preserve"> angefochten </w:t>
      </w:r>
      <w:proofErr w:type="spellStart"/>
      <w:r>
        <w:t>unn</w:t>
      </w:r>
      <w:proofErr w:type="spellEnd"/>
      <w:r>
        <w:t xml:space="preserve"> </w:t>
      </w:r>
      <w:proofErr w:type="spellStart"/>
      <w:r>
        <w:t>probirt</w:t>
      </w:r>
      <w:proofErr w:type="spellEnd"/>
      <w:r>
        <w:t xml:space="preserve"> </w:t>
      </w:r>
      <w:proofErr w:type="spellStart"/>
      <w:r>
        <w:t>würt</w:t>
      </w:r>
      <w:proofErr w:type="spellEnd"/>
      <w:r>
        <w:t xml:space="preserve"> / </w:t>
      </w:r>
      <w:proofErr w:type="spellStart"/>
      <w:r>
        <w:t>Lere</w:t>
      </w:r>
      <w:proofErr w:type="spellEnd"/>
      <w:r>
        <w:t xml:space="preserve"> hie </w:t>
      </w:r>
      <w:proofErr w:type="spellStart"/>
      <w:r>
        <w:t>by</w:t>
      </w:r>
      <w:proofErr w:type="spellEnd"/>
      <w:r>
        <w:t xml:space="preserve"> </w:t>
      </w:r>
      <w:proofErr w:type="spellStart"/>
      <w:r>
        <w:t>dz</w:t>
      </w:r>
      <w:proofErr w:type="spellEnd"/>
      <w:r>
        <w:t xml:space="preserve"> </w:t>
      </w:r>
      <w:proofErr w:type="spellStart"/>
      <w:r>
        <w:t>menschen</w:t>
      </w:r>
      <w:proofErr w:type="spellEnd"/>
      <w:r>
        <w:t xml:space="preserve"> sind / </w:t>
      </w:r>
      <w:proofErr w:type="spellStart"/>
      <w:r>
        <w:t>unn</w:t>
      </w:r>
      <w:proofErr w:type="spellEnd"/>
      <w:r>
        <w:t xml:space="preserve"> dich allein Christo / dem ewigen </w:t>
      </w:r>
      <w:proofErr w:type="spellStart"/>
      <w:r>
        <w:t>hymlischen</w:t>
      </w:r>
      <w:proofErr w:type="spellEnd"/>
      <w:r>
        <w:t xml:space="preserve"> </w:t>
      </w:r>
      <w:proofErr w:type="spellStart"/>
      <w:r>
        <w:t>meyster</w:t>
      </w:r>
      <w:proofErr w:type="spellEnd"/>
      <w:r>
        <w:t xml:space="preserve"> ergeben / </w:t>
      </w:r>
      <w:proofErr w:type="spellStart"/>
      <w:r>
        <w:t>denck</w:t>
      </w:r>
      <w:proofErr w:type="spellEnd"/>
      <w:r>
        <w:t xml:space="preserve"> das es alles </w:t>
      </w:r>
      <w:proofErr w:type="spellStart"/>
      <w:r>
        <w:t>doran</w:t>
      </w:r>
      <w:proofErr w:type="spellEnd"/>
      <w:r>
        <w:t xml:space="preserve"> gelegen ist. Glaub </w:t>
      </w:r>
      <w:proofErr w:type="spellStart"/>
      <w:r>
        <w:t>gott</w:t>
      </w:r>
      <w:proofErr w:type="spellEnd"/>
      <w:r>
        <w:t xml:space="preserve"> / Lieb den </w:t>
      </w:r>
      <w:proofErr w:type="spellStart"/>
      <w:r>
        <w:t>nechsten</w:t>
      </w:r>
      <w:proofErr w:type="spellEnd"/>
      <w:r>
        <w:t xml:space="preserve"> / </w:t>
      </w:r>
      <w:proofErr w:type="spellStart"/>
      <w:r>
        <w:t>würstu</w:t>
      </w:r>
      <w:proofErr w:type="spellEnd"/>
      <w:r>
        <w:t xml:space="preserve"> </w:t>
      </w:r>
      <w:proofErr w:type="spellStart"/>
      <w:r>
        <w:t>dise</w:t>
      </w:r>
      <w:proofErr w:type="spellEnd"/>
      <w:r>
        <w:t xml:space="preserve"> </w:t>
      </w:r>
      <w:proofErr w:type="spellStart"/>
      <w:r>
        <w:t>lection</w:t>
      </w:r>
      <w:proofErr w:type="spellEnd"/>
      <w:r>
        <w:t xml:space="preserve"> / von unserm </w:t>
      </w:r>
      <w:proofErr w:type="spellStart"/>
      <w:r>
        <w:t>schulmeyster</w:t>
      </w:r>
      <w:proofErr w:type="spellEnd"/>
      <w:r>
        <w:t xml:space="preserve"> Christo / ein mal recht </w:t>
      </w:r>
      <w:proofErr w:type="spellStart"/>
      <w:r>
        <w:t>leren</w:t>
      </w:r>
      <w:proofErr w:type="spellEnd"/>
      <w:r>
        <w:t xml:space="preserve"> / </w:t>
      </w:r>
      <w:proofErr w:type="spellStart"/>
      <w:r>
        <w:t>würt</w:t>
      </w:r>
      <w:proofErr w:type="spellEnd"/>
      <w:r>
        <w:t xml:space="preserve"> dich sein </w:t>
      </w:r>
      <w:proofErr w:type="spellStart"/>
      <w:r>
        <w:t>geyst</w:t>
      </w:r>
      <w:proofErr w:type="spellEnd"/>
      <w:r>
        <w:t xml:space="preserve"> / in allen andren </w:t>
      </w:r>
      <w:proofErr w:type="spellStart"/>
      <w:r>
        <w:t>wol</w:t>
      </w:r>
      <w:proofErr w:type="spellEnd"/>
      <w:r>
        <w:t xml:space="preserve"> </w:t>
      </w:r>
      <w:proofErr w:type="spellStart"/>
      <w:r>
        <w:t>fueren</w:t>
      </w:r>
      <w:proofErr w:type="spellEnd"/>
      <w:r>
        <w:t xml:space="preserve">. Das </w:t>
      </w:r>
      <w:proofErr w:type="spellStart"/>
      <w:r>
        <w:t>geb</w:t>
      </w:r>
      <w:proofErr w:type="spellEnd"/>
      <w:r>
        <w:t xml:space="preserve"> uns allen </w:t>
      </w:r>
      <w:proofErr w:type="spellStart"/>
      <w:r>
        <w:t>gott</w:t>
      </w:r>
      <w:proofErr w:type="spellEnd"/>
      <w:r>
        <w:t xml:space="preserve"> unser </w:t>
      </w:r>
      <w:proofErr w:type="spellStart"/>
      <w:r>
        <w:t>vatter</w:t>
      </w:r>
      <w:proofErr w:type="spellEnd"/>
      <w:r>
        <w:t xml:space="preserve"> / durch Christum unsern </w:t>
      </w:r>
      <w:proofErr w:type="spellStart"/>
      <w:r>
        <w:t>herren</w:t>
      </w:r>
      <w:proofErr w:type="spellEnd"/>
      <w:r>
        <w:t xml:space="preserve">. </w:t>
      </w:r>
    </w:p>
    <w:p w14:paraId="13CDBE82" w14:textId="0DCCE000" w:rsidR="0022039F" w:rsidRDefault="00536190" w:rsidP="00536190">
      <w:r>
        <w:t>Amen.</w:t>
      </w:r>
    </w:p>
    <w:p w14:paraId="571239F2" w14:textId="77777777" w:rsidR="00D5498D" w:rsidRPr="00D5498D" w:rsidRDefault="007166CE" w:rsidP="008E63BE">
      <w:pPr>
        <w:pStyle w:val="berschrift1"/>
      </w:pPr>
      <w:r>
        <w:br w:type="page"/>
      </w:r>
      <w:r w:rsidR="00D5498D" w:rsidRPr="00D5498D">
        <w:t>Quellen:</w:t>
      </w:r>
    </w:p>
    <w:p w14:paraId="7145E60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195C68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9EED1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9E3855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87FA4F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3E948D6"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79C2C2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D56E27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93A79D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 xml:space="preserve">IBAN: </w:t>
      </w:r>
      <w:proofErr w:type="spellStart"/>
      <w:r w:rsidRPr="00082307">
        <w:rPr>
          <w:rFonts w:eastAsia="Times New Roman"/>
          <w:szCs w:val="24"/>
          <w:lang w:eastAsia="de-DE"/>
        </w:rPr>
        <w:t>DE62</w:t>
      </w:r>
      <w:proofErr w:type="spellEnd"/>
      <w:r w:rsidRPr="00082307">
        <w:rPr>
          <w:rFonts w:eastAsia="Times New Roman"/>
          <w:szCs w:val="24"/>
          <w:lang w:eastAsia="de-DE"/>
        </w:rPr>
        <w:t xml:space="preserve"> 5206 0410 0007 0022 89</w:t>
      </w:r>
      <w:r w:rsidRPr="00082307">
        <w:rPr>
          <w:rFonts w:eastAsia="Times New Roman"/>
          <w:szCs w:val="24"/>
          <w:lang w:eastAsia="de-DE"/>
        </w:rPr>
        <w:br/>
        <w:t>Evangelische Bank eG, Kassel</w:t>
      </w:r>
    </w:p>
    <w:p w14:paraId="436231E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9217F9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52812A2" w14:textId="4F6B0D7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5A7E"/>
    <w:rsid w:val="00082307"/>
    <w:rsid w:val="000C66E5"/>
    <w:rsid w:val="001F54C4"/>
    <w:rsid w:val="0022039F"/>
    <w:rsid w:val="00272484"/>
    <w:rsid w:val="00297F83"/>
    <w:rsid w:val="002E6D11"/>
    <w:rsid w:val="00381C0C"/>
    <w:rsid w:val="00536190"/>
    <w:rsid w:val="00537F59"/>
    <w:rsid w:val="007166CE"/>
    <w:rsid w:val="007E1779"/>
    <w:rsid w:val="0083667B"/>
    <w:rsid w:val="008D7463"/>
    <w:rsid w:val="008E417E"/>
    <w:rsid w:val="008E63BE"/>
    <w:rsid w:val="00B365E5"/>
    <w:rsid w:val="00C35859"/>
    <w:rsid w:val="00CC4EAC"/>
    <w:rsid w:val="00D14D4F"/>
    <w:rsid w:val="00D339BB"/>
    <w:rsid w:val="00D5498D"/>
    <w:rsid w:val="00EA5A7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BE7D2"/>
  <w15:chartTrackingRefBased/>
  <w15:docId w15:val="{6C362F73-5E22-4015-B25D-382C6491F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36190"/>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53619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19</Pages>
  <Words>8814</Words>
  <Characters>55533</Characters>
  <Application>Microsoft Office Word</Application>
  <DocSecurity>0</DocSecurity>
  <Lines>462</Lines>
  <Paragraphs>128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64219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Erklerung wie Carlstat sein lere von dem hochwirdigen Sacrament</dc:title>
  <dc:subject/>
  <dc:creator>Bodenstein, Andreas</dc:creator>
  <cp:keywords/>
  <dc:description/>
  <cp:lastModifiedBy>webmaster@glaubensstimme.de</cp:lastModifiedBy>
  <cp:revision>3</cp:revision>
  <dcterms:created xsi:type="dcterms:W3CDTF">2021-04-15T05:30:00Z</dcterms:created>
  <dcterms:modified xsi:type="dcterms:W3CDTF">2021-04-16T16:15:00Z</dcterms:modified>
  <dc:language>de</dc:language>
</cp:coreProperties>
</file>